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1BFE" w:rsidRPr="00DF4D38" w:rsidRDefault="00CA47FA" w:rsidP="001C1BFE">
      <w:pPr>
        <w:rPr>
          <w:rFonts w:cs="Arial"/>
        </w:rPr>
      </w:pPr>
      <w:r w:rsidRPr="00C847E4">
        <w:rPr>
          <w:noProof/>
        </w:rPr>
        <w:drawing>
          <wp:inline distT="0" distB="0" distL="0" distR="0">
            <wp:extent cx="5930265" cy="675640"/>
            <wp:effectExtent l="0" t="0" r="0" b="0"/>
            <wp:docPr id="6" name="Picture 6" descr="Y:\RGGI Inc Files\Program\Communications\Images\Banner\banner-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Y:\RGGI Inc Files\Program\Communications\Images\Banner\banner-6.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30265" cy="675640"/>
                    </a:xfrm>
                    <a:prstGeom prst="rect">
                      <a:avLst/>
                    </a:prstGeom>
                    <a:noFill/>
                    <a:ln>
                      <a:noFill/>
                    </a:ln>
                  </pic:spPr>
                </pic:pic>
              </a:graphicData>
            </a:graphic>
          </wp:inline>
        </w:drawing>
      </w:r>
    </w:p>
    <w:p w:rsidR="001C1BFE" w:rsidRPr="00DF4D38" w:rsidRDefault="001C1BFE" w:rsidP="001C1BFE">
      <w:pPr>
        <w:rPr>
          <w:rFonts w:cs="Arial"/>
        </w:rPr>
      </w:pPr>
    </w:p>
    <w:p w:rsidR="001C1BFE" w:rsidRPr="00DF4D38" w:rsidRDefault="001C1BFE" w:rsidP="001C1BFE">
      <w:pPr>
        <w:rPr>
          <w:rFonts w:cs="Arial"/>
        </w:rPr>
      </w:pPr>
    </w:p>
    <w:p w:rsidR="001C1BFE" w:rsidRPr="00BC72AF" w:rsidRDefault="001C1BFE" w:rsidP="001C1BFE">
      <w:pPr>
        <w:spacing w:before="120"/>
        <w:jc w:val="center"/>
        <w:rPr>
          <w:rFonts w:cs="Arial"/>
          <w:b/>
          <w:sz w:val="72"/>
          <w:szCs w:val="72"/>
        </w:rPr>
      </w:pPr>
    </w:p>
    <w:p w:rsidR="001C1BFE" w:rsidRPr="00DF4D38" w:rsidRDefault="001C1BFE" w:rsidP="001C1BFE">
      <w:pPr>
        <w:spacing w:before="120"/>
        <w:jc w:val="center"/>
        <w:rPr>
          <w:rFonts w:cs="Arial"/>
          <w:b/>
          <w:sz w:val="56"/>
          <w:szCs w:val="56"/>
        </w:rPr>
      </w:pPr>
      <w:r w:rsidRPr="00BC72AF">
        <w:rPr>
          <w:rFonts w:cs="Arial"/>
          <w:b/>
          <w:sz w:val="72"/>
          <w:szCs w:val="72"/>
        </w:rPr>
        <w:t>Qualification Application</w:t>
      </w:r>
    </w:p>
    <w:p w:rsidR="001C1BFE" w:rsidRPr="00DF4D38" w:rsidRDefault="001C1BFE" w:rsidP="001C1BFE">
      <w:pPr>
        <w:spacing w:before="120"/>
        <w:jc w:val="center"/>
        <w:rPr>
          <w:rFonts w:cs="Arial"/>
          <w:b/>
          <w:sz w:val="56"/>
          <w:szCs w:val="56"/>
        </w:rPr>
      </w:pPr>
      <w:r w:rsidRPr="00DF4D38">
        <w:rPr>
          <w:rFonts w:cs="Arial"/>
          <w:b/>
          <w:sz w:val="56"/>
          <w:szCs w:val="56"/>
        </w:rPr>
        <w:t xml:space="preserve">Version </w:t>
      </w:r>
      <w:r w:rsidR="007F2A4F">
        <w:rPr>
          <w:rFonts w:cs="Arial"/>
          <w:b/>
          <w:sz w:val="56"/>
          <w:szCs w:val="56"/>
        </w:rPr>
        <w:t>3</w:t>
      </w:r>
      <w:r>
        <w:rPr>
          <w:rFonts w:cs="Arial"/>
          <w:b/>
          <w:sz w:val="56"/>
          <w:szCs w:val="56"/>
        </w:rPr>
        <w:t>.</w:t>
      </w:r>
      <w:r w:rsidR="00D86322">
        <w:rPr>
          <w:rFonts w:cs="Arial"/>
          <w:b/>
          <w:sz w:val="56"/>
          <w:szCs w:val="56"/>
        </w:rPr>
        <w:t>3</w:t>
      </w:r>
    </w:p>
    <w:p w:rsidR="001C1BFE" w:rsidRPr="00DF4D38" w:rsidRDefault="001C1BFE" w:rsidP="001C1BFE">
      <w:pPr>
        <w:rPr>
          <w:rFonts w:cs="Arial"/>
        </w:rPr>
      </w:pPr>
    </w:p>
    <w:p w:rsidR="001C1BFE" w:rsidRPr="00DF4D38" w:rsidRDefault="001C1BFE" w:rsidP="001C1BFE">
      <w:pPr>
        <w:rPr>
          <w:rFonts w:cs="Arial"/>
        </w:rPr>
      </w:pPr>
    </w:p>
    <w:p w:rsidR="001C1BFE" w:rsidRPr="00DF4D38" w:rsidRDefault="001C1BFE" w:rsidP="001C1BFE">
      <w:pPr>
        <w:rPr>
          <w:rFonts w:cs="Arial"/>
        </w:rPr>
      </w:pPr>
    </w:p>
    <w:p w:rsidR="001C1BFE" w:rsidRDefault="001C1BFE" w:rsidP="001C1BFE">
      <w:pPr>
        <w:pStyle w:val="CoverpageSub-Titles"/>
      </w:pPr>
      <w:r>
        <w:t>Issued by the following states:</w:t>
      </w:r>
    </w:p>
    <w:p w:rsidR="001C1BFE" w:rsidRPr="004A46D0" w:rsidRDefault="001C1BFE" w:rsidP="001C1BFE">
      <w:pPr>
        <w:pStyle w:val="CoverpageSub-Titles"/>
      </w:pPr>
    </w:p>
    <w:p w:rsidR="001C1BFE" w:rsidRDefault="001C1BFE" w:rsidP="001C1BFE">
      <w:pPr>
        <w:pStyle w:val="CoverpageSub-Titles"/>
      </w:pPr>
      <w:smartTag w:uri="urn:schemas-microsoft-com:office:smarttags" w:element="State">
        <w:r w:rsidRPr="004A46D0">
          <w:t>Connecticut</w:t>
        </w:r>
      </w:smartTag>
      <w:r w:rsidRPr="004A46D0">
        <w:t xml:space="preserve">, </w:t>
      </w:r>
      <w:smartTag w:uri="urn:schemas-microsoft-com:office:smarttags" w:element="State">
        <w:r w:rsidRPr="004A46D0">
          <w:t>Delaware</w:t>
        </w:r>
      </w:smartTag>
      <w:r w:rsidRPr="004A46D0">
        <w:t xml:space="preserve">, </w:t>
      </w:r>
      <w:smartTag w:uri="urn:schemas-microsoft-com:office:smarttags" w:element="State">
        <w:r w:rsidRPr="004A46D0">
          <w:t>Maine</w:t>
        </w:r>
      </w:smartTag>
      <w:r w:rsidRPr="004A46D0">
        <w:t xml:space="preserve">, </w:t>
      </w:r>
      <w:smartTag w:uri="urn:schemas-microsoft-com:office:smarttags" w:element="State">
        <w:r w:rsidRPr="004A46D0">
          <w:t>Maryland</w:t>
        </w:r>
      </w:smartTag>
      <w:r w:rsidRPr="004A46D0">
        <w:t xml:space="preserve">, </w:t>
      </w:r>
      <w:smartTag w:uri="urn:schemas-microsoft-com:office:smarttags" w:element="place">
        <w:smartTag w:uri="urn:schemas-microsoft-com:office:smarttags" w:element="State">
          <w:r w:rsidRPr="004A46D0">
            <w:t>Massachusetts</w:t>
          </w:r>
        </w:smartTag>
      </w:smartTag>
      <w:r w:rsidRPr="004A46D0">
        <w:t xml:space="preserve">, </w:t>
      </w:r>
    </w:p>
    <w:p w:rsidR="001C1BFE" w:rsidRPr="004A46D0" w:rsidRDefault="001C1BFE" w:rsidP="001C1BFE">
      <w:pPr>
        <w:pStyle w:val="CoverpageSub-Titles"/>
      </w:pPr>
      <w:r>
        <w:t xml:space="preserve">New Hampshire, New York, </w:t>
      </w:r>
      <w:r w:rsidRPr="004A46D0">
        <w:t>Rhode Island, and Vermont</w:t>
      </w:r>
    </w:p>
    <w:p w:rsidR="001C1BFE" w:rsidRPr="00DF4D38" w:rsidRDefault="001C1BFE" w:rsidP="001C1BFE">
      <w:pPr>
        <w:rPr>
          <w:rFonts w:cs="Arial"/>
        </w:rPr>
      </w:pPr>
    </w:p>
    <w:p w:rsidR="001C1BFE" w:rsidRDefault="001C1BFE" w:rsidP="001C1BFE">
      <w:pPr>
        <w:rPr>
          <w:rFonts w:cs="Arial"/>
        </w:rPr>
      </w:pPr>
    </w:p>
    <w:p w:rsidR="007B094B" w:rsidRPr="00DF4D38" w:rsidRDefault="007B094B" w:rsidP="001C1BFE">
      <w:pPr>
        <w:rPr>
          <w:rFonts w:cs="Arial"/>
        </w:rPr>
      </w:pPr>
    </w:p>
    <w:p w:rsidR="007B094B" w:rsidRDefault="0033714C" w:rsidP="007B094B">
      <w:pPr>
        <w:spacing w:before="240"/>
        <w:jc w:val="center"/>
        <w:rPr>
          <w:rFonts w:cs="Arial"/>
          <w:b/>
          <w:sz w:val="32"/>
          <w:szCs w:val="32"/>
          <w:lang w:eastAsia="ar-SA"/>
        </w:rPr>
      </w:pPr>
      <w:r>
        <w:rPr>
          <w:rFonts w:cs="Arial"/>
          <w:b/>
          <w:sz w:val="32"/>
          <w:szCs w:val="32"/>
          <w:lang w:eastAsia="ar-SA"/>
        </w:rPr>
        <w:t xml:space="preserve">Issued on </w:t>
      </w:r>
      <w:r w:rsidR="008E049A">
        <w:rPr>
          <w:rFonts w:cs="Arial"/>
          <w:b/>
          <w:sz w:val="32"/>
          <w:szCs w:val="32"/>
          <w:lang w:eastAsia="ar-SA"/>
        </w:rPr>
        <w:t>October 08</w:t>
      </w:r>
      <w:r w:rsidR="00F520EC">
        <w:rPr>
          <w:rFonts w:cs="Arial"/>
          <w:b/>
          <w:sz w:val="32"/>
          <w:szCs w:val="32"/>
          <w:lang w:eastAsia="ar-SA"/>
        </w:rPr>
        <w:t>, 2019</w:t>
      </w:r>
    </w:p>
    <w:p w:rsidR="007B094B" w:rsidRDefault="007B094B" w:rsidP="007B094B">
      <w:pPr>
        <w:jc w:val="center"/>
        <w:rPr>
          <w:rFonts w:cs="Arial"/>
          <w:b/>
          <w:szCs w:val="22"/>
          <w:lang w:eastAsia="ar-SA"/>
        </w:rPr>
      </w:pPr>
    </w:p>
    <w:p w:rsidR="007B094B" w:rsidRDefault="007251FD" w:rsidP="007251FD">
      <w:pPr>
        <w:tabs>
          <w:tab w:val="left" w:pos="3375"/>
        </w:tabs>
        <w:rPr>
          <w:rFonts w:cs="Arial"/>
          <w:b/>
          <w:szCs w:val="22"/>
          <w:lang w:eastAsia="ar-SA"/>
        </w:rPr>
      </w:pPr>
      <w:r>
        <w:rPr>
          <w:rFonts w:cs="Arial"/>
          <w:b/>
          <w:szCs w:val="22"/>
          <w:lang w:eastAsia="ar-SA"/>
        </w:rPr>
        <w:tab/>
      </w:r>
    </w:p>
    <w:p w:rsidR="007B094B" w:rsidRDefault="007B094B" w:rsidP="007B094B">
      <w:pPr>
        <w:jc w:val="center"/>
        <w:rPr>
          <w:rFonts w:cs="Arial"/>
          <w:b/>
          <w:szCs w:val="22"/>
          <w:lang w:eastAsia="ar-SA"/>
        </w:rPr>
      </w:pPr>
    </w:p>
    <w:p w:rsidR="007B094B" w:rsidRDefault="007B094B" w:rsidP="007B094B">
      <w:pPr>
        <w:jc w:val="center"/>
        <w:rPr>
          <w:rFonts w:cs="Arial"/>
          <w:b/>
          <w:szCs w:val="22"/>
          <w:lang w:eastAsia="ar-SA"/>
        </w:rPr>
      </w:pPr>
    </w:p>
    <w:p w:rsidR="007B094B" w:rsidRDefault="007B094B" w:rsidP="007B094B">
      <w:pPr>
        <w:jc w:val="center"/>
        <w:rPr>
          <w:rFonts w:cs="Arial"/>
          <w:b/>
          <w:szCs w:val="22"/>
          <w:lang w:eastAsia="ar-SA"/>
        </w:rPr>
      </w:pPr>
    </w:p>
    <w:p w:rsidR="007B094B" w:rsidRDefault="007B094B" w:rsidP="007B094B">
      <w:pPr>
        <w:jc w:val="center"/>
        <w:rPr>
          <w:rFonts w:cs="Arial"/>
          <w:b/>
          <w:szCs w:val="22"/>
          <w:lang w:eastAsia="ar-SA"/>
        </w:rPr>
      </w:pPr>
      <w:r>
        <w:rPr>
          <w:rFonts w:cs="Arial"/>
          <w:b/>
          <w:szCs w:val="22"/>
          <w:lang w:eastAsia="ar-SA"/>
        </w:rPr>
        <w:t>Administered by RGGI, Inc.</w:t>
      </w:r>
    </w:p>
    <w:p w:rsidR="007B094B" w:rsidRDefault="007B094B" w:rsidP="007B094B">
      <w:pPr>
        <w:jc w:val="center"/>
        <w:rPr>
          <w:rFonts w:cs="Arial"/>
          <w:b/>
          <w:szCs w:val="22"/>
          <w:lang w:eastAsia="ar-SA"/>
        </w:rPr>
      </w:pPr>
      <w:r>
        <w:rPr>
          <w:rFonts w:cs="Arial"/>
          <w:b/>
          <w:szCs w:val="22"/>
          <w:lang w:eastAsia="ar-SA"/>
        </w:rPr>
        <w:t>90 Church Street, 4</w:t>
      </w:r>
      <w:r>
        <w:rPr>
          <w:rFonts w:cs="Arial"/>
          <w:b/>
          <w:szCs w:val="22"/>
          <w:vertAlign w:val="superscript"/>
          <w:lang w:eastAsia="ar-SA"/>
        </w:rPr>
        <w:t>th</w:t>
      </w:r>
      <w:r>
        <w:rPr>
          <w:rFonts w:cs="Arial"/>
          <w:b/>
          <w:szCs w:val="22"/>
          <w:lang w:eastAsia="ar-SA"/>
        </w:rPr>
        <w:t xml:space="preserve"> Floor, New York, New York 10007</w:t>
      </w:r>
    </w:p>
    <w:p w:rsidR="007B094B" w:rsidRDefault="007B094B" w:rsidP="007B094B">
      <w:pPr>
        <w:rPr>
          <w:rFonts w:cs="Arial"/>
          <w:lang w:eastAsia="ar-SA"/>
        </w:rPr>
      </w:pPr>
    </w:p>
    <w:p w:rsidR="007B094B" w:rsidRDefault="00F1576C" w:rsidP="007B094B">
      <w:pPr>
        <w:rPr>
          <w:rFonts w:cs="Arial"/>
          <w:lang w:eastAsia="ar-SA"/>
        </w:rPr>
      </w:pPr>
      <w:r>
        <w:rPr>
          <w:noProof/>
        </w:rPr>
        <mc:AlternateContent>
          <mc:Choice Requires="wps">
            <w:drawing>
              <wp:anchor distT="0" distB="0" distL="114300" distR="114300" simplePos="0" relativeHeight="251658240" behindDoc="1" locked="0" layoutInCell="1" allowOverlap="1">
                <wp:simplePos x="0" y="0"/>
                <wp:positionH relativeFrom="column">
                  <wp:posOffset>114300</wp:posOffset>
                </wp:positionH>
                <wp:positionV relativeFrom="paragraph">
                  <wp:posOffset>103505</wp:posOffset>
                </wp:positionV>
                <wp:extent cx="5829300" cy="1714500"/>
                <wp:effectExtent l="0" t="0" r="0" b="0"/>
                <wp:wrapNone/>
                <wp:docPr id="5"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9300" cy="1714500"/>
                        </a:xfrm>
                        <a:prstGeom prst="roundRect">
                          <a:avLst>
                            <a:gd name="adj" fmla="val 16667"/>
                          </a:avLst>
                        </a:prstGeom>
                        <a:solidFill>
                          <a:srgbClr val="FFFFFF"/>
                        </a:solidFill>
                        <a:ln w="28440">
                          <a:solidFill>
                            <a:srgbClr val="000000"/>
                          </a:solidFill>
                          <a:miter lim="800000"/>
                          <a:headEnd/>
                          <a:tailEnd/>
                        </a:ln>
                        <a:effectLst>
                          <a:outerShdw dist="31565" dir="2700000" algn="ctr" rotWithShape="0">
                            <a:srgbClr val="808080"/>
                          </a:outerShdw>
                        </a:effec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41978B6C" id="AutoShape 5" o:spid="_x0000_s1026" style="position:absolute;margin-left:9pt;margin-top:8.15pt;width:459pt;height:13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" strokeweight=".79mm">
                <v:stroke joinstyle="miter"/>
                <v:shadow on="t" offset=".62mm,.62mm"/>
              </v:roundrect>
            </w:pict>
          </mc:Fallback>
        </mc:AlternateContent>
      </w:r>
    </w:p>
    <w:p w:rsidR="007B094B" w:rsidRDefault="00F1576C" w:rsidP="007B094B">
      <w:pPr>
        <w:rPr>
          <w:rFonts w:cs="Arial"/>
          <w:szCs w:val="20"/>
        </w:rPr>
      </w:pPr>
      <w:r>
        <w:rPr>
          <w:noProof/>
        </w:rPr>
        <w:drawing>
          <wp:anchor distT="0" distB="0" distL="114935" distR="114935" simplePos="0" relativeHeight="251657216" behindDoc="0" locked="0" layoutInCell="1" allowOverlap="1">
            <wp:simplePos x="0" y="0"/>
            <wp:positionH relativeFrom="column">
              <wp:posOffset>245110</wp:posOffset>
            </wp:positionH>
            <wp:positionV relativeFrom="paragraph">
              <wp:posOffset>114935</wp:posOffset>
            </wp:positionV>
            <wp:extent cx="1891665" cy="775335"/>
            <wp:effectExtent l="0" t="0" r="0" b="0"/>
            <wp:wrapSquare wrapText="bothSides"/>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91665" cy="77533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p w:rsidR="007B094B" w:rsidRDefault="007B094B" w:rsidP="007B094B">
      <w:pPr>
        <w:spacing w:before="40"/>
        <w:ind w:right="384"/>
        <w:rPr>
          <w:rFonts w:cs="Arial"/>
          <w:b/>
          <w:sz w:val="20"/>
          <w:szCs w:val="20"/>
          <w:lang w:eastAsia="ar-SA"/>
        </w:rPr>
      </w:pPr>
      <w:r>
        <w:rPr>
          <w:rFonts w:cs="Arial"/>
          <w:b/>
          <w:sz w:val="20"/>
          <w:szCs w:val="20"/>
          <w:lang w:eastAsia="ar-SA"/>
        </w:rPr>
        <w:t>The Regional Greenhouse Gas Initiative (RGGI) is a cooperative effort by participating states to reduce emissions of carbon dioxide (CO</w:t>
      </w:r>
      <w:r>
        <w:rPr>
          <w:rFonts w:cs="Arial"/>
          <w:b/>
          <w:sz w:val="20"/>
          <w:szCs w:val="20"/>
          <w:vertAlign w:val="subscript"/>
          <w:lang w:eastAsia="ar-SA"/>
        </w:rPr>
        <w:t>2</w:t>
      </w:r>
      <w:r>
        <w:rPr>
          <w:rFonts w:cs="Arial"/>
          <w:b/>
          <w:sz w:val="20"/>
          <w:szCs w:val="20"/>
          <w:lang w:eastAsia="ar-SA"/>
        </w:rPr>
        <w:t xml:space="preserve">), a greenhouse gas that causes global warming.  </w:t>
      </w:r>
    </w:p>
    <w:p w:rsidR="007B094B" w:rsidRDefault="007B094B" w:rsidP="007B094B">
      <w:pPr>
        <w:spacing w:before="40"/>
        <w:ind w:right="384"/>
        <w:rPr>
          <w:rFonts w:cs="Arial"/>
          <w:b/>
          <w:sz w:val="20"/>
          <w:szCs w:val="20"/>
          <w:lang w:eastAsia="ar-SA"/>
        </w:rPr>
      </w:pPr>
    </w:p>
    <w:p w:rsidR="007B094B" w:rsidRDefault="007B094B" w:rsidP="007B094B">
      <w:pPr>
        <w:spacing w:before="40"/>
        <w:ind w:left="374" w:right="384"/>
        <w:rPr>
          <w:rFonts w:cs="Arial"/>
          <w:sz w:val="20"/>
          <w:szCs w:val="20"/>
          <w:lang w:eastAsia="ar-SA"/>
        </w:rPr>
        <w:sectPr w:rsidR="007B094B">
          <w:pgSz w:w="12240" w:h="15840"/>
          <w:pgMar w:top="1440" w:right="1440" w:bottom="1440" w:left="1440" w:header="720" w:footer="576" w:gutter="0"/>
          <w:pgNumType w:fmt="lowerRoman" w:start="1"/>
          <w:cols w:space="720"/>
          <w:docGrid w:linePitch="360"/>
        </w:sectPr>
      </w:pPr>
      <w:r>
        <w:rPr>
          <w:rFonts w:cs="Arial"/>
          <w:b/>
          <w:sz w:val="20"/>
          <w:szCs w:val="20"/>
          <w:lang w:eastAsia="ar-SA"/>
        </w:rPr>
        <w:t>RGGI, Inc. is a non-profit corporation created to provide technical and administrative services to the CO</w:t>
      </w:r>
      <w:r>
        <w:rPr>
          <w:rFonts w:cs="Arial"/>
          <w:b/>
          <w:sz w:val="20"/>
          <w:szCs w:val="20"/>
          <w:vertAlign w:val="subscript"/>
          <w:lang w:eastAsia="ar-SA"/>
        </w:rPr>
        <w:t xml:space="preserve">2 </w:t>
      </w:r>
      <w:r>
        <w:rPr>
          <w:rFonts w:cs="Arial"/>
          <w:b/>
          <w:sz w:val="20"/>
          <w:szCs w:val="20"/>
          <w:lang w:eastAsia="ar-SA"/>
        </w:rPr>
        <w:t>Budget Trading Programs of Connecticut, Delaware, Maine, Maryland, Massachusetts, New Hampshire, New York, Rhode Island, and Vermont</w:t>
      </w:r>
      <w:r>
        <w:rPr>
          <w:rFonts w:cs="Arial"/>
          <w:sz w:val="20"/>
          <w:szCs w:val="20"/>
          <w:lang w:eastAsia="ar-SA"/>
        </w:rPr>
        <w:t>.</w:t>
      </w:r>
    </w:p>
    <w:p w:rsidR="001C1BFE" w:rsidRPr="00DF4D38" w:rsidRDefault="001C1BFE" w:rsidP="001C1BFE">
      <w:pPr>
        <w:pStyle w:val="HeadingTOTTOF"/>
        <w:jc w:val="center"/>
        <w:rPr>
          <w:rFonts w:cs="Arial"/>
        </w:rPr>
      </w:pPr>
      <w:r w:rsidRPr="00DF4D38">
        <w:rPr>
          <w:rFonts w:cs="Arial"/>
        </w:rPr>
        <w:lastRenderedPageBreak/>
        <w:t>C</w:t>
      </w:r>
      <w:r>
        <w:rPr>
          <w:rFonts w:cs="Arial"/>
        </w:rPr>
        <w:t>ontents</w:t>
      </w:r>
    </w:p>
    <w:p w:rsidR="009A3927" w:rsidRDefault="001C1BFE">
      <w:pPr>
        <w:pStyle w:val="TOC1"/>
        <w:rPr>
          <w:rFonts w:ascii="Calibri" w:hAnsi="Calibri"/>
          <w:noProof/>
          <w:szCs w:val="22"/>
        </w:rPr>
      </w:pPr>
      <w:r>
        <w:rPr>
          <w:rFonts w:cs="Arial"/>
          <w:noProof/>
        </w:rPr>
        <w:fldChar w:fldCharType="begin"/>
      </w:r>
      <w:r>
        <w:rPr>
          <w:rFonts w:cs="Arial"/>
          <w:noProof/>
        </w:rPr>
        <w:instrText xml:space="preserve"> TOC \t "Section Heading 1,1" </w:instrText>
      </w:r>
      <w:r>
        <w:rPr>
          <w:rFonts w:cs="Arial"/>
          <w:noProof/>
        </w:rPr>
        <w:fldChar w:fldCharType="separate"/>
      </w:r>
      <w:r w:rsidR="009A3927">
        <w:rPr>
          <w:noProof/>
        </w:rPr>
        <w:t>I.</w:t>
      </w:r>
      <w:r w:rsidR="009A3927">
        <w:rPr>
          <w:rFonts w:ascii="Calibri" w:hAnsi="Calibri"/>
          <w:noProof/>
          <w:szCs w:val="22"/>
        </w:rPr>
        <w:tab/>
      </w:r>
      <w:r w:rsidR="009A3927">
        <w:rPr>
          <w:noProof/>
        </w:rPr>
        <w:t>Overview</w:t>
      </w:r>
      <w:r w:rsidR="009A3927">
        <w:rPr>
          <w:noProof/>
        </w:rPr>
        <w:tab/>
      </w:r>
      <w:r w:rsidR="009A3927">
        <w:rPr>
          <w:noProof/>
        </w:rPr>
        <w:fldChar w:fldCharType="begin"/>
      </w:r>
      <w:r w:rsidR="009A3927">
        <w:rPr>
          <w:noProof/>
        </w:rPr>
        <w:instrText xml:space="preserve"> PAGEREF _Toc265228429 \h </w:instrText>
      </w:r>
      <w:r w:rsidR="009A3927">
        <w:rPr>
          <w:noProof/>
        </w:rPr>
      </w:r>
      <w:r w:rsidR="009A3927">
        <w:rPr>
          <w:noProof/>
        </w:rPr>
        <w:fldChar w:fldCharType="separate"/>
      </w:r>
      <w:r w:rsidR="00883A90">
        <w:rPr>
          <w:noProof/>
        </w:rPr>
        <w:t>1</w:t>
      </w:r>
      <w:r w:rsidR="009A3927">
        <w:rPr>
          <w:noProof/>
        </w:rPr>
        <w:fldChar w:fldCharType="end"/>
      </w:r>
    </w:p>
    <w:p w:rsidR="009A3927" w:rsidRDefault="009A3927">
      <w:pPr>
        <w:pStyle w:val="TOC1"/>
        <w:rPr>
          <w:rFonts w:ascii="Calibri" w:hAnsi="Calibri"/>
          <w:noProof/>
          <w:szCs w:val="22"/>
        </w:rPr>
      </w:pPr>
      <w:r>
        <w:rPr>
          <w:noProof/>
        </w:rPr>
        <w:t>II.</w:t>
      </w:r>
      <w:r>
        <w:rPr>
          <w:rFonts w:ascii="Calibri" w:hAnsi="Calibri"/>
          <w:noProof/>
          <w:szCs w:val="22"/>
        </w:rPr>
        <w:tab/>
      </w:r>
      <w:r>
        <w:rPr>
          <w:noProof/>
        </w:rPr>
        <w:t>Submission Instructions</w:t>
      </w:r>
      <w:r>
        <w:rPr>
          <w:noProof/>
        </w:rPr>
        <w:tab/>
      </w:r>
      <w:r>
        <w:rPr>
          <w:noProof/>
        </w:rPr>
        <w:fldChar w:fldCharType="begin"/>
      </w:r>
      <w:r>
        <w:rPr>
          <w:noProof/>
        </w:rPr>
        <w:instrText xml:space="preserve"> PAGEREF _Toc265228430 \h </w:instrText>
      </w:r>
      <w:r>
        <w:rPr>
          <w:noProof/>
        </w:rPr>
      </w:r>
      <w:r>
        <w:rPr>
          <w:noProof/>
        </w:rPr>
        <w:fldChar w:fldCharType="separate"/>
      </w:r>
      <w:r w:rsidR="00883A90">
        <w:rPr>
          <w:noProof/>
        </w:rPr>
        <w:t>1</w:t>
      </w:r>
      <w:r>
        <w:rPr>
          <w:noProof/>
        </w:rPr>
        <w:fldChar w:fldCharType="end"/>
      </w:r>
    </w:p>
    <w:p w:rsidR="009A3927" w:rsidRDefault="009A3927">
      <w:pPr>
        <w:pStyle w:val="TOC1"/>
        <w:rPr>
          <w:rFonts w:ascii="Calibri" w:hAnsi="Calibri"/>
          <w:noProof/>
          <w:szCs w:val="22"/>
        </w:rPr>
      </w:pPr>
      <w:r>
        <w:rPr>
          <w:noProof/>
        </w:rPr>
        <w:t>III.</w:t>
      </w:r>
      <w:r>
        <w:rPr>
          <w:rFonts w:ascii="Calibri" w:hAnsi="Calibri"/>
          <w:noProof/>
          <w:szCs w:val="22"/>
        </w:rPr>
        <w:tab/>
      </w:r>
      <w:r>
        <w:rPr>
          <w:noProof/>
        </w:rPr>
        <w:t>Confidentiality</w:t>
      </w:r>
      <w:r>
        <w:rPr>
          <w:noProof/>
        </w:rPr>
        <w:tab/>
      </w:r>
      <w:r>
        <w:rPr>
          <w:noProof/>
        </w:rPr>
        <w:fldChar w:fldCharType="begin"/>
      </w:r>
      <w:r>
        <w:rPr>
          <w:noProof/>
        </w:rPr>
        <w:instrText xml:space="preserve"> PAGEREF _Toc265228431 \h </w:instrText>
      </w:r>
      <w:r>
        <w:rPr>
          <w:noProof/>
        </w:rPr>
      </w:r>
      <w:r>
        <w:rPr>
          <w:noProof/>
        </w:rPr>
        <w:fldChar w:fldCharType="separate"/>
      </w:r>
      <w:r w:rsidR="00883A90">
        <w:rPr>
          <w:noProof/>
        </w:rPr>
        <w:t>2</w:t>
      </w:r>
      <w:r>
        <w:rPr>
          <w:noProof/>
        </w:rPr>
        <w:fldChar w:fldCharType="end"/>
      </w:r>
    </w:p>
    <w:p w:rsidR="009A3927" w:rsidRDefault="009A3927">
      <w:pPr>
        <w:pStyle w:val="TOC1"/>
        <w:rPr>
          <w:rFonts w:ascii="Calibri" w:hAnsi="Calibri"/>
          <w:noProof/>
          <w:szCs w:val="22"/>
        </w:rPr>
      </w:pPr>
      <w:r>
        <w:rPr>
          <w:noProof/>
        </w:rPr>
        <w:t xml:space="preserve">IV. </w:t>
      </w:r>
      <w:r>
        <w:rPr>
          <w:rFonts w:ascii="Calibri" w:hAnsi="Calibri"/>
          <w:noProof/>
          <w:szCs w:val="22"/>
        </w:rPr>
        <w:tab/>
      </w:r>
      <w:r>
        <w:rPr>
          <w:noProof/>
        </w:rPr>
        <w:t>Forms</w:t>
      </w:r>
      <w:r>
        <w:rPr>
          <w:noProof/>
        </w:rPr>
        <w:tab/>
      </w:r>
      <w:r>
        <w:rPr>
          <w:noProof/>
        </w:rPr>
        <w:fldChar w:fldCharType="begin"/>
      </w:r>
      <w:r>
        <w:rPr>
          <w:noProof/>
        </w:rPr>
        <w:instrText xml:space="preserve"> PAGEREF _Toc265228432 \h </w:instrText>
      </w:r>
      <w:r>
        <w:rPr>
          <w:noProof/>
        </w:rPr>
      </w:r>
      <w:r>
        <w:rPr>
          <w:noProof/>
        </w:rPr>
        <w:fldChar w:fldCharType="separate"/>
      </w:r>
      <w:r w:rsidR="00883A90">
        <w:rPr>
          <w:noProof/>
        </w:rPr>
        <w:t>2</w:t>
      </w:r>
      <w:r>
        <w:rPr>
          <w:noProof/>
        </w:rPr>
        <w:fldChar w:fldCharType="end"/>
      </w:r>
    </w:p>
    <w:p w:rsidR="00D77BB0" w:rsidRDefault="001C1BFE" w:rsidP="001C1BFE">
      <w:pPr>
        <w:rPr>
          <w:rFonts w:cs="Arial"/>
        </w:rPr>
      </w:pPr>
      <w:r>
        <w:rPr>
          <w:rFonts w:cs="Arial"/>
          <w:noProof/>
        </w:rPr>
        <w:fldChar w:fldCharType="end"/>
      </w: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Default="00D77BB0" w:rsidP="00D77BB0">
      <w:pPr>
        <w:tabs>
          <w:tab w:val="left" w:pos="1624"/>
        </w:tabs>
        <w:rPr>
          <w:rFonts w:cs="Arial"/>
        </w:rPr>
      </w:pPr>
      <w:r>
        <w:rPr>
          <w:rFonts w:cs="Arial"/>
        </w:rPr>
        <w:tab/>
      </w:r>
    </w:p>
    <w:p w:rsidR="001C1BFE" w:rsidRPr="00D77BB0" w:rsidRDefault="00D77BB0" w:rsidP="00D77BB0">
      <w:pPr>
        <w:tabs>
          <w:tab w:val="left" w:pos="1624"/>
        </w:tabs>
        <w:rPr>
          <w:rFonts w:cs="Arial"/>
        </w:rPr>
        <w:sectPr w:rsidR="001C1BFE" w:rsidRPr="00D77BB0" w:rsidSect="00886ED6">
          <w:headerReference w:type="even" r:id="rId10"/>
          <w:headerReference w:type="default" r:id="rId11"/>
          <w:footerReference w:type="default" r:id="rId12"/>
          <w:headerReference w:type="first" r:id="rId13"/>
          <w:footerReference w:type="first" r:id="rId14"/>
          <w:pgSz w:w="12240" w:h="15840" w:code="1"/>
          <w:pgMar w:top="1440" w:right="1440" w:bottom="1440" w:left="1440" w:header="576" w:footer="576" w:gutter="0"/>
          <w:pgNumType w:fmt="lowerRoman" w:start="1"/>
          <w:cols w:space="720"/>
          <w:docGrid w:linePitch="360"/>
        </w:sectPr>
      </w:pPr>
      <w:r>
        <w:rPr>
          <w:rFonts w:cs="Arial"/>
        </w:rPr>
        <w:tab/>
      </w:r>
    </w:p>
    <w:p w:rsidR="001C1BFE" w:rsidRPr="00DF4D38" w:rsidRDefault="001C1BFE" w:rsidP="001C1BFE">
      <w:pPr>
        <w:pStyle w:val="SectionHeading1"/>
      </w:pPr>
      <w:bookmarkStart w:id="0" w:name="_Toc197752130"/>
      <w:bookmarkStart w:id="1" w:name="_Toc265228429"/>
      <w:r>
        <w:lastRenderedPageBreak/>
        <w:t>I.</w:t>
      </w:r>
      <w:r>
        <w:tab/>
      </w:r>
      <w:r w:rsidRPr="00DF4D38">
        <w:t>O</w:t>
      </w:r>
      <w:bookmarkEnd w:id="0"/>
      <w:r>
        <w:t>verview</w:t>
      </w:r>
      <w:bookmarkEnd w:id="1"/>
    </w:p>
    <w:p w:rsidR="001C1BFE" w:rsidRDefault="001C1BFE" w:rsidP="001C1BFE">
      <w:pPr>
        <w:pStyle w:val="BodyText"/>
        <w:rPr>
          <w:rFonts w:cs="Arial"/>
        </w:rPr>
      </w:pPr>
      <w:r>
        <w:rPr>
          <w:rFonts w:cs="Arial"/>
        </w:rPr>
        <w:t xml:space="preserve">An applicant </w:t>
      </w:r>
      <w:r w:rsidRPr="00DF4D38">
        <w:rPr>
          <w:rFonts w:cs="Arial"/>
        </w:rPr>
        <w:t>must be qualified to participate in a CO</w:t>
      </w:r>
      <w:r w:rsidRPr="00676096">
        <w:rPr>
          <w:rFonts w:cs="Arial"/>
          <w:vertAlign w:val="subscript"/>
        </w:rPr>
        <w:t>2</w:t>
      </w:r>
      <w:r w:rsidRPr="00DF4D38">
        <w:rPr>
          <w:rFonts w:cs="Arial"/>
        </w:rPr>
        <w:t xml:space="preserve"> Allowance Auction. </w:t>
      </w:r>
      <w:r w:rsidR="003B2FF8">
        <w:rPr>
          <w:rFonts w:cs="Arial"/>
        </w:rPr>
        <w:t xml:space="preserve">All new applicants and previously qualified applicants with a material change </w:t>
      </w:r>
      <w:r w:rsidR="00964FA4">
        <w:rPr>
          <w:rFonts w:cs="Arial"/>
        </w:rPr>
        <w:t xml:space="preserve">to the information previously submitted in its qualification application </w:t>
      </w:r>
      <w:r w:rsidR="003B2FF8">
        <w:rPr>
          <w:rFonts w:cs="Arial"/>
        </w:rPr>
        <w:t xml:space="preserve">must complete and submit </w:t>
      </w:r>
      <w:r w:rsidRPr="00E258CD">
        <w:rPr>
          <w:rFonts w:cs="Arial"/>
          <w:i/>
        </w:rPr>
        <w:t xml:space="preserve">Qualification Application – Version </w:t>
      </w:r>
      <w:r w:rsidR="00A56230">
        <w:rPr>
          <w:rFonts w:cs="Arial"/>
          <w:i/>
        </w:rPr>
        <w:t>3</w:t>
      </w:r>
      <w:r>
        <w:rPr>
          <w:rFonts w:cs="Arial"/>
          <w:i/>
        </w:rPr>
        <w:t>.</w:t>
      </w:r>
      <w:r w:rsidR="00D86322">
        <w:rPr>
          <w:rFonts w:cs="Arial"/>
          <w:i/>
          <w:lang w:val="en-US"/>
        </w:rPr>
        <w:t>3</w:t>
      </w:r>
      <w:r w:rsidR="007D5223">
        <w:rPr>
          <w:rFonts w:cs="Arial"/>
          <w:i/>
          <w:lang w:val="en-US"/>
        </w:rPr>
        <w:t xml:space="preserve"> </w:t>
      </w:r>
      <w:r w:rsidRPr="00DF4D38">
        <w:rPr>
          <w:rFonts w:cs="Arial"/>
        </w:rPr>
        <w:t>(“</w:t>
      </w:r>
      <w:r w:rsidRPr="00613ABB">
        <w:rPr>
          <w:rFonts w:cs="Arial"/>
          <w:i/>
        </w:rPr>
        <w:t>Qualification Application</w:t>
      </w:r>
      <w:r w:rsidRPr="00DF4D38">
        <w:rPr>
          <w:rFonts w:cs="Arial"/>
        </w:rPr>
        <w:t>”)</w:t>
      </w:r>
      <w:r w:rsidR="003B2FF8">
        <w:rPr>
          <w:rFonts w:cs="Arial"/>
        </w:rPr>
        <w:t xml:space="preserve">. For these applicants, a fully completed </w:t>
      </w:r>
      <w:r w:rsidR="003B2FF8" w:rsidRPr="003B2FF8">
        <w:rPr>
          <w:rFonts w:cs="Arial"/>
          <w:i/>
        </w:rPr>
        <w:t>Qualification Application</w:t>
      </w:r>
      <w:r w:rsidRPr="00DF4D38">
        <w:rPr>
          <w:rFonts w:cs="Arial"/>
        </w:rPr>
        <w:t>, consisting of the coversheet plus forms</w:t>
      </w:r>
      <w:r w:rsidR="00FC6EB2">
        <w:rPr>
          <w:rFonts w:cs="Arial"/>
        </w:rPr>
        <w:t xml:space="preserve"> 1 through 8</w:t>
      </w:r>
      <w:r w:rsidRPr="00DF4D38">
        <w:rPr>
          <w:rFonts w:cs="Arial"/>
        </w:rPr>
        <w:t xml:space="preserve">, must be </w:t>
      </w:r>
      <w:r>
        <w:rPr>
          <w:rFonts w:cs="Arial"/>
        </w:rPr>
        <w:t xml:space="preserve">received by the </w:t>
      </w:r>
      <w:r w:rsidRPr="007F079D">
        <w:rPr>
          <w:rFonts w:cs="Arial"/>
        </w:rPr>
        <w:t>RGGI CO</w:t>
      </w:r>
      <w:r w:rsidRPr="007F079D">
        <w:rPr>
          <w:rFonts w:cs="Arial"/>
          <w:vertAlign w:val="subscript"/>
        </w:rPr>
        <w:t>2</w:t>
      </w:r>
      <w:r w:rsidRPr="007F079D">
        <w:rPr>
          <w:rFonts w:cs="Arial"/>
        </w:rPr>
        <w:t xml:space="preserve"> Budget Trading Programs Auction Manager</w:t>
      </w:r>
      <w:r w:rsidRPr="00DF4D38" w:rsidDel="003B0230">
        <w:rPr>
          <w:rFonts w:cs="Arial"/>
        </w:rPr>
        <w:t xml:space="preserve"> (“Auction Manager”) </w:t>
      </w:r>
      <w:r w:rsidRPr="00DF4D38">
        <w:rPr>
          <w:rFonts w:cs="Arial"/>
        </w:rPr>
        <w:t xml:space="preserve">on or before the date and time deadline specified in the </w:t>
      </w:r>
      <w:r>
        <w:rPr>
          <w:rFonts w:cs="Arial"/>
        </w:rPr>
        <w:t>most recent auction notice</w:t>
      </w:r>
      <w:r w:rsidRPr="00DF4D38">
        <w:rPr>
          <w:rFonts w:cs="Arial"/>
        </w:rPr>
        <w:t xml:space="preserve"> in order to participate in the auction(s)</w:t>
      </w:r>
      <w:r>
        <w:rPr>
          <w:rFonts w:cs="Arial"/>
        </w:rPr>
        <w:t xml:space="preserve"> covered by that auction notice, and any subsequent </w:t>
      </w:r>
      <w:r w:rsidRPr="00DF4D38">
        <w:rPr>
          <w:rFonts w:cs="Arial"/>
        </w:rPr>
        <w:t>CO</w:t>
      </w:r>
      <w:r w:rsidRPr="00DF4D38">
        <w:rPr>
          <w:rFonts w:cs="Arial"/>
          <w:vertAlign w:val="subscript"/>
        </w:rPr>
        <w:t>2</w:t>
      </w:r>
      <w:r w:rsidRPr="00DF4D38">
        <w:rPr>
          <w:rFonts w:cs="Arial"/>
        </w:rPr>
        <w:t xml:space="preserve"> Allowance Auction(</w:t>
      </w:r>
      <w:r>
        <w:rPr>
          <w:rFonts w:cs="Arial"/>
        </w:rPr>
        <w:t>s)</w:t>
      </w:r>
      <w:r w:rsidRPr="00DF4D38">
        <w:rPr>
          <w:rFonts w:cs="Arial"/>
        </w:rPr>
        <w:t xml:space="preserve">. </w:t>
      </w:r>
      <w:r>
        <w:rPr>
          <w:rFonts w:cs="Arial"/>
        </w:rPr>
        <w:t xml:space="preserve">Once qualified, each applicant remains qualified </w:t>
      </w:r>
      <w:r w:rsidRPr="004A46D0">
        <w:rPr>
          <w:rFonts w:cs="Arial"/>
        </w:rPr>
        <w:t>unless there has been a material change</w:t>
      </w:r>
      <w:r>
        <w:rPr>
          <w:rStyle w:val="FootnoteReference"/>
          <w:rFonts w:cs="Arial"/>
        </w:rPr>
        <w:footnoteReference w:id="1"/>
      </w:r>
      <w:r w:rsidRPr="004A46D0">
        <w:rPr>
          <w:rFonts w:cs="Arial"/>
        </w:rPr>
        <w:t xml:space="preserve"> to information contained in the </w:t>
      </w:r>
      <w:r>
        <w:rPr>
          <w:rFonts w:cs="Arial"/>
        </w:rPr>
        <w:t xml:space="preserve">submitted </w:t>
      </w:r>
      <w:r w:rsidRPr="00613ABB">
        <w:rPr>
          <w:rFonts w:cs="Arial"/>
          <w:i/>
        </w:rPr>
        <w:t>Qualification Application</w:t>
      </w:r>
      <w:r>
        <w:rPr>
          <w:rFonts w:cs="Arial"/>
        </w:rPr>
        <w:t>.</w:t>
      </w:r>
      <w:r w:rsidRPr="00DF4D38">
        <w:rPr>
          <w:rFonts w:cs="Arial"/>
        </w:rPr>
        <w:t xml:space="preserve"> </w:t>
      </w:r>
    </w:p>
    <w:p w:rsidR="001C1BFE" w:rsidRPr="00DF4D38" w:rsidRDefault="003E6E26" w:rsidP="001C1BFE">
      <w:pPr>
        <w:pStyle w:val="BodyText"/>
      </w:pPr>
      <w:r w:rsidRPr="00473043">
        <w:rPr>
          <w:rFonts w:cs="Arial"/>
        </w:rPr>
        <w:t xml:space="preserve">The </w:t>
      </w:r>
      <w:r w:rsidR="002C5923">
        <w:rPr>
          <w:rFonts w:cs="Arial"/>
        </w:rPr>
        <w:t>most current auction n</w:t>
      </w:r>
      <w:r w:rsidR="002C5923" w:rsidRPr="002C5923">
        <w:rPr>
          <w:rFonts w:cs="Arial"/>
        </w:rPr>
        <w:t>otice</w:t>
      </w:r>
      <w:r w:rsidR="002C5923">
        <w:rPr>
          <w:rFonts w:cs="Arial"/>
          <w:i/>
        </w:rPr>
        <w:t xml:space="preserve"> </w:t>
      </w:r>
      <w:r w:rsidRPr="00473043">
        <w:rPr>
          <w:rFonts w:cs="Arial"/>
        </w:rPr>
        <w:t>provides</w:t>
      </w:r>
      <w:r>
        <w:rPr>
          <w:rFonts w:cs="Arial"/>
        </w:rPr>
        <w:t xml:space="preserve"> information about eligibility, auction format and procedures, and participation requirements.</w:t>
      </w:r>
      <w:r w:rsidRPr="003E6E26">
        <w:t xml:space="preserve"> </w:t>
      </w:r>
      <w:r w:rsidR="001C1BFE" w:rsidRPr="003E6E26">
        <w:t>All auction documents are available at</w:t>
      </w:r>
      <w:r w:rsidR="00D44C89" w:rsidRPr="003E6E26">
        <w:t xml:space="preserve"> </w:t>
      </w:r>
      <w:hyperlink r:id="rId15" w:history="1">
        <w:r w:rsidR="00DB7940">
          <w:rPr>
            <w:rStyle w:val="Hyperlink"/>
            <w:rFonts w:ascii="Arial" w:hAnsi="Arial"/>
          </w:rPr>
          <w:t>https://www.rggi.org/auctions/auction-materials</w:t>
        </w:r>
      </w:hyperlink>
      <w:r w:rsidR="00D44C89" w:rsidRPr="003E6E26">
        <w:t xml:space="preserve"> </w:t>
      </w:r>
      <w:r w:rsidR="00400725" w:rsidRPr="00400725">
        <w:t>(“Auction Website”)</w:t>
      </w:r>
      <w:r w:rsidR="001C1BFE" w:rsidRPr="003E6E26">
        <w:t>.</w:t>
      </w:r>
      <w:r w:rsidR="001C1BFE" w:rsidRPr="00DF4D38">
        <w:t xml:space="preserve"> </w:t>
      </w:r>
    </w:p>
    <w:p w:rsidR="001C1BFE" w:rsidRPr="004C2510" w:rsidRDefault="001C1BFE" w:rsidP="001C1BFE">
      <w:pPr>
        <w:pStyle w:val="SectionHeading1"/>
      </w:pPr>
      <w:bookmarkStart w:id="2" w:name="_Toc203015883"/>
      <w:bookmarkStart w:id="3" w:name="_Toc265228430"/>
      <w:r>
        <w:t>II.</w:t>
      </w:r>
      <w:bookmarkEnd w:id="2"/>
      <w:r>
        <w:tab/>
      </w:r>
      <w:r w:rsidRPr="004C2510">
        <w:t>Submission Instructions</w:t>
      </w:r>
      <w:bookmarkEnd w:id="3"/>
    </w:p>
    <w:p w:rsidR="00A40EC0" w:rsidRPr="00D518B1" w:rsidDel="00A40EC0" w:rsidRDefault="001C1BFE" w:rsidP="00A40EC0">
      <w:pPr>
        <w:pStyle w:val="BodyText"/>
        <w:rPr>
          <w:rFonts w:cs="Arial"/>
        </w:rPr>
      </w:pPr>
      <w:r w:rsidRPr="00DF4D38">
        <w:t>Th</w:t>
      </w:r>
      <w:r>
        <w:t xml:space="preserve">e </w:t>
      </w:r>
      <w:r w:rsidRPr="00613ABB">
        <w:rPr>
          <w:i/>
        </w:rPr>
        <w:t xml:space="preserve">Qualification Application </w:t>
      </w:r>
      <w:r w:rsidRPr="00DF4D38" w:rsidDel="001636EE">
        <w:t xml:space="preserve">has </w:t>
      </w:r>
      <w:r w:rsidRPr="00DF4D38">
        <w:t xml:space="preserve">been created </w:t>
      </w:r>
      <w:r>
        <w:t xml:space="preserve">as a </w:t>
      </w:r>
      <w:r>
        <w:rPr>
          <w:rFonts w:cs="Arial"/>
        </w:rPr>
        <w:t xml:space="preserve">Microsoft Word document </w:t>
      </w:r>
      <w:r>
        <w:t xml:space="preserve">with </w:t>
      </w:r>
      <w:r w:rsidRPr="00DF4D38">
        <w:t xml:space="preserve">editable fields. </w:t>
      </w:r>
      <w:r>
        <w:rPr>
          <w:rFonts w:cs="Arial"/>
        </w:rPr>
        <w:t xml:space="preserve">Information must be entered </w:t>
      </w:r>
      <w:r w:rsidRPr="00D518B1">
        <w:rPr>
          <w:rFonts w:cs="Arial"/>
        </w:rPr>
        <w:t>directly into the fields provided</w:t>
      </w:r>
      <w:r w:rsidR="00B234DD">
        <w:rPr>
          <w:rFonts w:cs="Arial"/>
        </w:rPr>
        <w:t>.</w:t>
      </w:r>
    </w:p>
    <w:p w:rsidR="00CE770A" w:rsidRPr="00A40EC0" w:rsidRDefault="00A40EC0" w:rsidP="00A40EC0">
      <w:pPr>
        <w:pStyle w:val="BodyText"/>
      </w:pPr>
      <w:r w:rsidRPr="00A40EC0">
        <w:t xml:space="preserve">The </w:t>
      </w:r>
      <w:r w:rsidR="001C1BFE" w:rsidRPr="00A40EC0">
        <w:rPr>
          <w:i/>
        </w:rPr>
        <w:t>Qualification Application</w:t>
      </w:r>
      <w:r w:rsidR="001C1BFE" w:rsidRPr="00A40EC0">
        <w:t xml:space="preserve"> (coversheet plus forms 1 through 8) </w:t>
      </w:r>
      <w:r w:rsidR="00B234DD" w:rsidRPr="00A40EC0">
        <w:t xml:space="preserve">must </w:t>
      </w:r>
      <w:r w:rsidRPr="00A40EC0">
        <w:t xml:space="preserve">be </w:t>
      </w:r>
      <w:r w:rsidR="001C1BFE" w:rsidRPr="00A40EC0">
        <w:t xml:space="preserve">signed by the Primary Authorized Auction Representative (“PAAR”) </w:t>
      </w:r>
      <w:r w:rsidR="00B234DD" w:rsidRPr="00A40EC0">
        <w:t xml:space="preserve">and </w:t>
      </w:r>
      <w:r w:rsidR="001C1BFE" w:rsidRPr="00A40EC0">
        <w:t xml:space="preserve">must be received by the </w:t>
      </w:r>
      <w:r w:rsidR="001C1BFE" w:rsidRPr="00A40EC0" w:rsidDel="003B0230">
        <w:rPr>
          <w:rFonts w:cs="Arial"/>
        </w:rPr>
        <w:t xml:space="preserve">Auction Manager </w:t>
      </w:r>
      <w:r w:rsidR="001C1BFE" w:rsidRPr="00A40EC0">
        <w:rPr>
          <w:rFonts w:cs="Arial"/>
        </w:rPr>
        <w:t>on or before the date and time deadline specified in the most recent auction notice in order to participate in the auction(s) covered by that auction notice, and any subsequent CO</w:t>
      </w:r>
      <w:r w:rsidR="001C1BFE" w:rsidRPr="00A40EC0">
        <w:rPr>
          <w:rFonts w:cs="Arial"/>
          <w:vertAlign w:val="subscript"/>
        </w:rPr>
        <w:t>2</w:t>
      </w:r>
      <w:r w:rsidR="001C1BFE" w:rsidRPr="00A40EC0">
        <w:rPr>
          <w:rFonts w:cs="Arial"/>
        </w:rPr>
        <w:t xml:space="preserve"> Allowance Auction(s). </w:t>
      </w:r>
      <w:r w:rsidR="00CE770A" w:rsidRPr="00A40EC0">
        <w:t xml:space="preserve"> </w:t>
      </w:r>
    </w:p>
    <w:p w:rsidR="000B1C6C" w:rsidRPr="00C65538" w:rsidRDefault="000B1C6C" w:rsidP="000B1C6C">
      <w:pPr>
        <w:pStyle w:val="BodyText"/>
      </w:pPr>
      <w:r>
        <w:t>F</w:t>
      </w:r>
      <w:r w:rsidRPr="00CF01A9">
        <w:t>acsimiles will not be</w:t>
      </w:r>
      <w:r w:rsidRPr="00DF4D38">
        <w:t xml:space="preserve"> accepted under any circumstances.</w:t>
      </w:r>
    </w:p>
    <w:p w:rsidR="008A57DB" w:rsidRDefault="00BB4B55" w:rsidP="00B82CDE">
      <w:pPr>
        <w:pStyle w:val="BodyText"/>
      </w:pPr>
      <w:r>
        <w:t>An</w:t>
      </w:r>
      <w:r w:rsidR="00795585">
        <w:t xml:space="preserve"> </w:t>
      </w:r>
      <w:r w:rsidR="007A39AD">
        <w:t>applicant</w:t>
      </w:r>
      <w:r w:rsidR="00795585">
        <w:t xml:space="preserve"> has</w:t>
      </w:r>
      <w:r w:rsidR="00CE770A">
        <w:t xml:space="preserve"> two options for submitting the</w:t>
      </w:r>
      <w:r w:rsidR="00B234DD">
        <w:t xml:space="preserve"> </w:t>
      </w:r>
      <w:r w:rsidR="00B234DD" w:rsidRPr="00B234DD">
        <w:rPr>
          <w:i/>
        </w:rPr>
        <w:t>Qualification Application</w:t>
      </w:r>
      <w:r w:rsidR="00CE770A">
        <w:rPr>
          <w:i/>
        </w:rPr>
        <w:t>:</w:t>
      </w:r>
    </w:p>
    <w:p w:rsidR="00CD0D44" w:rsidRDefault="00AF1B57" w:rsidP="00B82CDE">
      <w:pPr>
        <w:pStyle w:val="BodyText"/>
      </w:pPr>
      <w:r>
        <w:rPr>
          <w:rFonts w:cs="Arial"/>
        </w:rPr>
        <w:t>1)</w:t>
      </w:r>
      <w:r>
        <w:rPr>
          <w:rFonts w:cs="Arial"/>
        </w:rPr>
        <w:tab/>
      </w:r>
      <w:r w:rsidR="000B1C6C">
        <w:rPr>
          <w:rFonts w:cs="Arial"/>
        </w:rPr>
        <w:t xml:space="preserve">Hard Copy: </w:t>
      </w:r>
      <w:r w:rsidR="008A57DB">
        <w:rPr>
          <w:rFonts w:cs="Arial"/>
        </w:rPr>
        <w:t>A</w:t>
      </w:r>
      <w:r w:rsidR="007A3C9D">
        <w:rPr>
          <w:rFonts w:cs="Arial"/>
        </w:rPr>
        <w:t>n applicant can submit a paper</w:t>
      </w:r>
      <w:r w:rsidR="00457B69">
        <w:rPr>
          <w:rFonts w:cs="Arial"/>
        </w:rPr>
        <w:t xml:space="preserve"> </w:t>
      </w:r>
      <w:r w:rsidR="007A3C9D" w:rsidRPr="00E749DA">
        <w:rPr>
          <w:rFonts w:cs="Arial"/>
          <w:i/>
        </w:rPr>
        <w:t>Qualification Application</w:t>
      </w:r>
      <w:r w:rsidR="000B1C6C">
        <w:rPr>
          <w:rFonts w:cs="Arial"/>
        </w:rPr>
        <w:t xml:space="preserve"> to the Auction </w:t>
      </w:r>
      <w:r w:rsidR="000B1C6C">
        <w:rPr>
          <w:rFonts w:cs="Arial"/>
        </w:rPr>
        <w:tab/>
        <w:t>Manager</w:t>
      </w:r>
      <w:r w:rsidR="008A57DB">
        <w:rPr>
          <w:rFonts w:cs="Arial"/>
        </w:rPr>
        <w:t xml:space="preserve"> at</w:t>
      </w:r>
      <w:r w:rsidR="007A3C9D">
        <w:rPr>
          <w:rFonts w:cs="Arial"/>
        </w:rPr>
        <w:t>:</w:t>
      </w:r>
    </w:p>
    <w:p w:rsidR="0033714C" w:rsidRPr="00B94143" w:rsidRDefault="0033714C" w:rsidP="0033714C">
      <w:pPr>
        <w:ind w:firstLine="720"/>
        <w:rPr>
          <w:rFonts w:cs="Arial"/>
          <w:lang w:eastAsia="ar-SA"/>
        </w:rPr>
      </w:pPr>
      <w:r w:rsidRPr="00B94143">
        <w:rPr>
          <w:rFonts w:cs="Arial"/>
          <w:lang w:eastAsia="ar-SA"/>
        </w:rPr>
        <w:t>RGGI CO</w:t>
      </w:r>
      <w:r w:rsidRPr="00B94143">
        <w:rPr>
          <w:rFonts w:cs="Arial"/>
          <w:vertAlign w:val="subscript"/>
          <w:lang w:eastAsia="ar-SA"/>
        </w:rPr>
        <w:t>2</w:t>
      </w:r>
      <w:r w:rsidRPr="00B94143">
        <w:rPr>
          <w:rFonts w:cs="Arial"/>
          <w:lang w:eastAsia="ar-SA"/>
        </w:rPr>
        <w:t xml:space="preserve"> Budget Trading Programs Auction Manager </w:t>
      </w:r>
    </w:p>
    <w:p w:rsidR="0033714C" w:rsidRPr="00B94143" w:rsidRDefault="0033714C" w:rsidP="0033714C">
      <w:pPr>
        <w:ind w:left="720"/>
        <w:rPr>
          <w:rFonts w:cs="Arial"/>
          <w:lang w:eastAsia="ar-SA"/>
        </w:rPr>
      </w:pPr>
      <w:r w:rsidRPr="00B94143">
        <w:rPr>
          <w:rFonts w:cs="Arial"/>
          <w:lang w:eastAsia="ar-SA"/>
        </w:rPr>
        <w:t xml:space="preserve">c/o </w:t>
      </w:r>
      <w:r>
        <w:rPr>
          <w:rFonts w:cs="Arial"/>
          <w:lang w:eastAsia="ar-SA"/>
        </w:rPr>
        <w:t>Enel X</w:t>
      </w:r>
      <w:r w:rsidR="00052288">
        <w:rPr>
          <w:rFonts w:cs="Arial"/>
          <w:lang w:eastAsia="ar-SA"/>
        </w:rPr>
        <w:t xml:space="preserve"> North America</w:t>
      </w:r>
      <w:r>
        <w:rPr>
          <w:rFonts w:cs="Arial"/>
          <w:lang w:eastAsia="ar-SA"/>
        </w:rPr>
        <w:t>, Inc.</w:t>
      </w:r>
    </w:p>
    <w:p w:rsidR="0033714C" w:rsidRPr="00B94143" w:rsidRDefault="00052288" w:rsidP="00052288">
      <w:pPr>
        <w:ind w:left="720"/>
        <w:rPr>
          <w:rFonts w:cs="Arial"/>
          <w:lang w:eastAsia="ar-SA"/>
        </w:rPr>
      </w:pPr>
      <w:r w:rsidRPr="00052288">
        <w:rPr>
          <w:rFonts w:cs="Arial"/>
          <w:lang w:eastAsia="ar-SA"/>
        </w:rPr>
        <w:t>One Marina Park Drive, Suite 400</w:t>
      </w:r>
    </w:p>
    <w:p w:rsidR="00CD0D44" w:rsidRPr="00052288" w:rsidRDefault="00052288" w:rsidP="0033714C">
      <w:pPr>
        <w:pStyle w:val="BodyText"/>
        <w:ind w:firstLine="720"/>
        <w:rPr>
          <w:rFonts w:cs="Arial"/>
          <w:lang w:val="en-US"/>
        </w:rPr>
      </w:pPr>
      <w:r>
        <w:rPr>
          <w:rFonts w:cs="Arial"/>
          <w:lang w:val="en-US" w:eastAsia="ar-SA"/>
        </w:rPr>
        <w:t>Boston</w:t>
      </w:r>
      <w:r w:rsidR="0033714C" w:rsidRPr="00B94143">
        <w:rPr>
          <w:rFonts w:cs="Arial"/>
          <w:lang w:eastAsia="ar-SA"/>
        </w:rPr>
        <w:t xml:space="preserve">, MA </w:t>
      </w:r>
      <w:r>
        <w:rPr>
          <w:rFonts w:cs="Arial"/>
          <w:lang w:val="en-US" w:eastAsia="ar-SA"/>
        </w:rPr>
        <w:t>02210</w:t>
      </w:r>
    </w:p>
    <w:p w:rsidR="000B1C6C" w:rsidRDefault="00595DC6" w:rsidP="001C1BFE">
      <w:pPr>
        <w:pStyle w:val="BodyText"/>
        <w:ind w:firstLine="720"/>
        <w:rPr>
          <w:rFonts w:cs="Arial"/>
        </w:rPr>
      </w:pPr>
      <w:r>
        <w:rPr>
          <w:rFonts w:cs="Arial"/>
        </w:rPr>
        <w:t>Or</w:t>
      </w:r>
    </w:p>
    <w:p w:rsidR="007A3C9D" w:rsidRDefault="007A39AD" w:rsidP="00CD0D44">
      <w:pPr>
        <w:pStyle w:val="BodyText"/>
        <w:rPr>
          <w:rFonts w:cs="Arial"/>
        </w:rPr>
      </w:pPr>
      <w:r>
        <w:rPr>
          <w:rFonts w:cs="Arial"/>
        </w:rPr>
        <w:t xml:space="preserve">2) </w:t>
      </w:r>
      <w:r w:rsidR="00AF1B57">
        <w:rPr>
          <w:rFonts w:cs="Arial"/>
        </w:rPr>
        <w:tab/>
      </w:r>
      <w:r w:rsidR="000B1C6C">
        <w:rPr>
          <w:rFonts w:cs="Arial"/>
        </w:rPr>
        <w:t xml:space="preserve">Electronic via Email: </w:t>
      </w:r>
      <w:r w:rsidR="00BF0A50">
        <w:rPr>
          <w:rFonts w:cs="Arial"/>
        </w:rPr>
        <w:t xml:space="preserve">An applicant can submit a </w:t>
      </w:r>
      <w:r w:rsidR="007A3C9D" w:rsidRPr="00E749DA">
        <w:rPr>
          <w:rFonts w:cs="Arial"/>
          <w:i/>
        </w:rPr>
        <w:t>Qualification Application</w:t>
      </w:r>
      <w:r w:rsidR="007A3C9D">
        <w:rPr>
          <w:rFonts w:cs="Arial"/>
        </w:rPr>
        <w:t xml:space="preserve"> by email to </w:t>
      </w:r>
      <w:r w:rsidR="00BF0A50">
        <w:rPr>
          <w:rFonts w:cs="Arial"/>
        </w:rPr>
        <w:tab/>
      </w:r>
      <w:r w:rsidR="007A3C9D">
        <w:rPr>
          <w:rFonts w:cs="Arial"/>
        </w:rPr>
        <w:t xml:space="preserve">the </w:t>
      </w:r>
      <w:r w:rsidR="00CD0D44" w:rsidRPr="00DF4D38" w:rsidDel="003B0230">
        <w:rPr>
          <w:rFonts w:cs="Arial"/>
        </w:rPr>
        <w:t xml:space="preserve">Auction </w:t>
      </w:r>
      <w:r w:rsidR="000B1C6C">
        <w:rPr>
          <w:rFonts w:cs="Arial"/>
        </w:rPr>
        <w:t>Manager</w:t>
      </w:r>
      <w:r w:rsidR="007A3C9D">
        <w:rPr>
          <w:rFonts w:cs="Arial"/>
        </w:rPr>
        <w:t xml:space="preserve"> at:</w:t>
      </w:r>
      <w:r w:rsidR="00CD0D44">
        <w:rPr>
          <w:rFonts w:cs="Arial"/>
        </w:rPr>
        <w:t xml:space="preserve"> </w:t>
      </w:r>
    </w:p>
    <w:p w:rsidR="00E356ED" w:rsidRDefault="0033714C" w:rsidP="00E356ED">
      <w:pPr>
        <w:pStyle w:val="BodyText1"/>
        <w:ind w:firstLine="720"/>
      </w:pPr>
      <w:r w:rsidRPr="00B3013C">
        <w:rPr>
          <w:rStyle w:val="Hyperlink"/>
          <w:lang w:val="en-US"/>
        </w:rPr>
        <w:t>a</w:t>
      </w:r>
      <w:r>
        <w:rPr>
          <w:rStyle w:val="Hyperlink"/>
          <w:lang w:val="en-US"/>
        </w:rPr>
        <w:t>uctionmanager.enelxnorthamerica@enel.com</w:t>
      </w:r>
    </w:p>
    <w:p w:rsidR="00E8175E" w:rsidRDefault="00BF0A50" w:rsidP="00E356ED">
      <w:pPr>
        <w:pStyle w:val="BodyText1"/>
        <w:ind w:firstLine="720"/>
        <w:rPr>
          <w:rFonts w:cs="Arial"/>
        </w:rPr>
      </w:pPr>
      <w:r>
        <w:rPr>
          <w:rFonts w:cs="Arial"/>
        </w:rPr>
        <w:lastRenderedPageBreak/>
        <w:t xml:space="preserve">The </w:t>
      </w:r>
      <w:r w:rsidRPr="00BF0A50">
        <w:rPr>
          <w:rFonts w:cs="Arial"/>
          <w:i/>
        </w:rPr>
        <w:t>Qualification Application</w:t>
      </w:r>
      <w:r>
        <w:rPr>
          <w:rFonts w:cs="Arial"/>
        </w:rPr>
        <w:t xml:space="preserve"> must be in </w:t>
      </w:r>
      <w:r w:rsidR="0020650B">
        <w:rPr>
          <w:rFonts w:cs="Arial"/>
        </w:rPr>
        <w:t>portable document format</w:t>
      </w:r>
      <w:r w:rsidR="00886ED6">
        <w:rPr>
          <w:rFonts w:cs="Arial"/>
        </w:rPr>
        <w:t xml:space="preserve"> (“PDF”</w:t>
      </w:r>
      <w:r w:rsidR="00E356ED">
        <w:rPr>
          <w:rFonts w:cs="Arial"/>
        </w:rPr>
        <w:t>)</w:t>
      </w:r>
      <w:r w:rsidR="00A40EC0">
        <w:rPr>
          <w:rFonts w:cs="Arial"/>
        </w:rPr>
        <w:t xml:space="preserve"> only and t</w:t>
      </w:r>
      <w:r w:rsidR="00CD0D44">
        <w:rPr>
          <w:rFonts w:cs="Arial"/>
        </w:rPr>
        <w:t xml:space="preserve">he </w:t>
      </w:r>
      <w:r w:rsidR="0020650B">
        <w:rPr>
          <w:rFonts w:cs="Arial"/>
        </w:rPr>
        <w:tab/>
      </w:r>
      <w:r w:rsidR="00CD0D44">
        <w:rPr>
          <w:rFonts w:cs="Arial"/>
        </w:rPr>
        <w:t>e</w:t>
      </w:r>
      <w:r w:rsidR="009F4CFD">
        <w:rPr>
          <w:rFonts w:cs="Arial"/>
        </w:rPr>
        <w:t>mail</w:t>
      </w:r>
      <w:r w:rsidR="00CD0D44">
        <w:rPr>
          <w:rFonts w:cs="Arial"/>
        </w:rPr>
        <w:t xml:space="preserve"> </w:t>
      </w:r>
      <w:r w:rsidR="00F4246B">
        <w:rPr>
          <w:rFonts w:cs="Arial"/>
        </w:rPr>
        <w:t xml:space="preserve">message must </w:t>
      </w:r>
      <w:r w:rsidR="00A40EC0">
        <w:rPr>
          <w:rFonts w:cs="Arial"/>
        </w:rPr>
        <w:tab/>
      </w:r>
      <w:r w:rsidR="00F4246B">
        <w:rPr>
          <w:rFonts w:cs="Arial"/>
        </w:rPr>
        <w:t xml:space="preserve">have the </w:t>
      </w:r>
      <w:r w:rsidR="007A3C9D">
        <w:rPr>
          <w:rFonts w:cs="Arial"/>
        </w:rPr>
        <w:t>subject line</w:t>
      </w:r>
      <w:r w:rsidR="008A57DB">
        <w:rPr>
          <w:rFonts w:cs="Arial"/>
        </w:rPr>
        <w:t xml:space="preserve"> “Auction Qualification Documents”.</w:t>
      </w:r>
      <w:r w:rsidR="00CD0D44">
        <w:rPr>
          <w:rFonts w:cs="Arial"/>
        </w:rPr>
        <w:t xml:space="preserve"> </w:t>
      </w:r>
    </w:p>
    <w:p w:rsidR="00E56F16" w:rsidRDefault="00B14A8D" w:rsidP="00CD0D44">
      <w:pPr>
        <w:pStyle w:val="BodyText"/>
        <w:rPr>
          <w:rFonts w:cs="Arial"/>
        </w:rPr>
      </w:pPr>
      <w:r>
        <w:rPr>
          <w:rFonts w:cs="Arial"/>
        </w:rPr>
        <w:t xml:space="preserve">The </w:t>
      </w:r>
      <w:r w:rsidRPr="00B14A8D">
        <w:rPr>
          <w:rFonts w:cs="Arial"/>
          <w:i/>
        </w:rPr>
        <w:t>Qualification Application</w:t>
      </w:r>
      <w:r>
        <w:rPr>
          <w:rFonts w:cs="Arial"/>
        </w:rPr>
        <w:t xml:space="preserve"> review and remediation process as presented in the </w:t>
      </w:r>
      <w:r w:rsidR="00E9598E">
        <w:rPr>
          <w:rFonts w:cs="Arial"/>
          <w:i/>
        </w:rPr>
        <w:t>A</w:t>
      </w:r>
      <w:r w:rsidRPr="00F4246B">
        <w:rPr>
          <w:rFonts w:cs="Arial"/>
          <w:i/>
        </w:rPr>
        <w:t xml:space="preserve">uction </w:t>
      </w:r>
      <w:r w:rsidR="00F4246B" w:rsidRPr="00F4246B">
        <w:rPr>
          <w:rFonts w:cs="Arial"/>
          <w:i/>
        </w:rPr>
        <w:t>N</w:t>
      </w:r>
      <w:r w:rsidRPr="00F4246B">
        <w:rPr>
          <w:rFonts w:cs="Arial"/>
          <w:i/>
        </w:rPr>
        <w:t>otice</w:t>
      </w:r>
      <w:r>
        <w:rPr>
          <w:rFonts w:cs="Arial"/>
        </w:rPr>
        <w:t xml:space="preserve"> is identical for </w:t>
      </w:r>
      <w:r w:rsidR="00E56F16">
        <w:rPr>
          <w:rFonts w:cs="Arial"/>
        </w:rPr>
        <w:t xml:space="preserve">all </w:t>
      </w:r>
      <w:r>
        <w:rPr>
          <w:rFonts w:cs="Arial"/>
        </w:rPr>
        <w:t>applicants</w:t>
      </w:r>
      <w:r w:rsidR="00E56F16">
        <w:rPr>
          <w:rFonts w:cs="Arial"/>
        </w:rPr>
        <w:t>, regardless of the chosen submission option.</w:t>
      </w:r>
      <w:r>
        <w:rPr>
          <w:rFonts w:cs="Arial"/>
        </w:rPr>
        <w:t xml:space="preserve"> </w:t>
      </w:r>
    </w:p>
    <w:p w:rsidR="00E356ED" w:rsidRPr="00CD0D44" w:rsidRDefault="00E56F16" w:rsidP="00CD0D44">
      <w:pPr>
        <w:pStyle w:val="BodyText"/>
        <w:rPr>
          <w:rFonts w:cs="Arial"/>
        </w:rPr>
      </w:pPr>
      <w:r>
        <w:rPr>
          <w:rFonts w:cs="Arial"/>
        </w:rPr>
        <w:t>It is highly recommended that all</w:t>
      </w:r>
      <w:r w:rsidR="007A39AD" w:rsidRPr="007A39AD">
        <w:rPr>
          <w:rFonts w:cs="Arial"/>
        </w:rPr>
        <w:t xml:space="preserve"> applicant</w:t>
      </w:r>
      <w:r>
        <w:rPr>
          <w:rFonts w:cs="Arial"/>
        </w:rPr>
        <w:t>s</w:t>
      </w:r>
      <w:r w:rsidR="007A39AD" w:rsidRPr="007A39AD">
        <w:rPr>
          <w:rFonts w:cs="Arial"/>
        </w:rPr>
        <w:t xml:space="preserve"> save an electronic copy </w:t>
      </w:r>
      <w:r>
        <w:rPr>
          <w:rFonts w:cs="Arial"/>
        </w:rPr>
        <w:t xml:space="preserve">of the </w:t>
      </w:r>
      <w:r w:rsidRPr="00E56F16">
        <w:rPr>
          <w:rFonts w:cs="Arial"/>
          <w:i/>
        </w:rPr>
        <w:t>Qualification Application</w:t>
      </w:r>
      <w:r w:rsidR="007A39AD" w:rsidRPr="007A39AD">
        <w:rPr>
          <w:rFonts w:cs="Arial"/>
        </w:rPr>
        <w:t>. Saving an electronic copy will facilitate future updates and serve as a reference for any necessary remediation requirements.</w:t>
      </w:r>
    </w:p>
    <w:p w:rsidR="001C1BFE" w:rsidRPr="00E258CD" w:rsidRDefault="001C1BFE" w:rsidP="001C1BFE">
      <w:pPr>
        <w:pStyle w:val="SectionHeading1"/>
      </w:pPr>
      <w:bookmarkStart w:id="4" w:name="_Toc197752131"/>
      <w:bookmarkStart w:id="5" w:name="_Toc265228431"/>
      <w:r>
        <w:t>III.</w:t>
      </w:r>
      <w:r w:rsidRPr="00E258CD">
        <w:tab/>
        <w:t>Confidentiality</w:t>
      </w:r>
      <w:bookmarkEnd w:id="4"/>
      <w:bookmarkEnd w:id="5"/>
    </w:p>
    <w:p w:rsidR="001C1BFE" w:rsidRPr="00DF4D38" w:rsidRDefault="001C1BFE" w:rsidP="001C1BFE">
      <w:pPr>
        <w:pStyle w:val="BodyText"/>
        <w:rPr>
          <w:rFonts w:cs="Arial"/>
        </w:rPr>
      </w:pPr>
      <w:r>
        <w:rPr>
          <w:rFonts w:cs="Arial"/>
        </w:rPr>
        <w:t xml:space="preserve">An applicant may assert that it considers information submitted in the </w:t>
      </w:r>
      <w:r>
        <w:rPr>
          <w:rFonts w:cs="Arial"/>
          <w:i/>
        </w:rPr>
        <w:t>Qualification Application</w:t>
      </w:r>
      <w:r>
        <w:rPr>
          <w:rFonts w:cs="Arial"/>
        </w:rPr>
        <w:t xml:space="preserve"> to be confidential by checking the box at the bottom of each form. Information contained in the </w:t>
      </w:r>
      <w:r>
        <w:rPr>
          <w:rFonts w:cs="Arial"/>
          <w:i/>
        </w:rPr>
        <w:t xml:space="preserve">Qualification Application </w:t>
      </w:r>
      <w:r>
        <w:rPr>
          <w:rFonts w:cs="Arial"/>
        </w:rPr>
        <w:t xml:space="preserve">will be held confidential by the states issuing the </w:t>
      </w:r>
      <w:r>
        <w:rPr>
          <w:rFonts w:cs="Arial"/>
          <w:i/>
        </w:rPr>
        <w:t xml:space="preserve">Qualification Application </w:t>
      </w:r>
      <w:r>
        <w:rPr>
          <w:rFonts w:cs="Arial"/>
        </w:rPr>
        <w:t xml:space="preserve">to the extent permitted by applicable state laws.   </w:t>
      </w:r>
    </w:p>
    <w:p w:rsidR="001C1BFE" w:rsidRPr="00DF4D38" w:rsidRDefault="001C1BFE" w:rsidP="00B82CDE">
      <w:pPr>
        <w:pStyle w:val="SectionHeading1"/>
      </w:pPr>
      <w:bookmarkStart w:id="6" w:name="_Toc201243633"/>
      <w:bookmarkStart w:id="7" w:name="_Toc265228432"/>
      <w:r>
        <w:t>IV.</w:t>
      </w:r>
      <w:r w:rsidRPr="00DF4D38">
        <w:t xml:space="preserve"> </w:t>
      </w:r>
      <w:r w:rsidRPr="00DF4D38">
        <w:tab/>
      </w:r>
      <w:r>
        <w:t>Forms</w:t>
      </w:r>
      <w:bookmarkEnd w:id="6"/>
      <w:bookmarkEnd w:id="7"/>
    </w:p>
    <w:p w:rsidR="001C1BFE" w:rsidRPr="00DF4D38" w:rsidRDefault="001C1BFE" w:rsidP="00B82CDE">
      <w:pPr>
        <w:pStyle w:val="BodyText"/>
        <w:keepNext/>
        <w:keepLines/>
        <w:rPr>
          <w:rFonts w:cs="Arial"/>
        </w:rPr>
      </w:pPr>
      <w:r>
        <w:rPr>
          <w:rFonts w:cs="Arial"/>
        </w:rPr>
        <w:t xml:space="preserve">The </w:t>
      </w:r>
      <w:r w:rsidRPr="00613ABB">
        <w:rPr>
          <w:rFonts w:cs="Arial"/>
          <w:i/>
        </w:rPr>
        <w:t xml:space="preserve">Qualification Application </w:t>
      </w:r>
      <w:r w:rsidRPr="00613ABB">
        <w:rPr>
          <w:rFonts w:cs="Arial"/>
        </w:rPr>
        <w:t xml:space="preserve">consists of a </w:t>
      </w:r>
      <w:r>
        <w:rPr>
          <w:rFonts w:cs="Arial"/>
        </w:rPr>
        <w:t xml:space="preserve">coversheet and </w:t>
      </w:r>
      <w:r w:rsidR="00DC2856">
        <w:rPr>
          <w:rFonts w:cs="Arial"/>
        </w:rPr>
        <w:t xml:space="preserve">the following forms: </w:t>
      </w:r>
    </w:p>
    <w:p w:rsidR="001C1BFE" w:rsidRPr="00A0619E" w:rsidRDefault="001C1BFE" w:rsidP="00B82CDE">
      <w:pPr>
        <w:pStyle w:val="TextBullet"/>
        <w:keepNext/>
        <w:keepLines/>
      </w:pPr>
      <w:r w:rsidRPr="00A0619E">
        <w:t xml:space="preserve">Coversheet/Checklist </w:t>
      </w:r>
    </w:p>
    <w:p w:rsidR="001C1BFE" w:rsidRPr="00A0619E" w:rsidRDefault="001C1BFE" w:rsidP="001C1BFE">
      <w:pPr>
        <w:pStyle w:val="TextBullet"/>
      </w:pPr>
      <w:r w:rsidRPr="00A0619E">
        <w:t xml:space="preserve">Form 1 – General Information </w:t>
      </w:r>
    </w:p>
    <w:p w:rsidR="001C1BFE" w:rsidRPr="00A0619E" w:rsidRDefault="001C1BFE" w:rsidP="001C1BFE">
      <w:pPr>
        <w:pStyle w:val="TextBullet"/>
      </w:pPr>
      <w:r w:rsidRPr="00A0619E">
        <w:t xml:space="preserve">Form 2 – Authorized Auction Representative </w:t>
      </w:r>
    </w:p>
    <w:p w:rsidR="001C1BFE" w:rsidRPr="00A0619E" w:rsidRDefault="001C1BFE" w:rsidP="001C1BFE">
      <w:pPr>
        <w:pStyle w:val="TextBullet"/>
      </w:pPr>
      <w:r w:rsidRPr="00A0619E">
        <w:t>Form 3 – Evidence of a RGGI CO</w:t>
      </w:r>
      <w:r w:rsidRPr="001636EE">
        <w:rPr>
          <w:vertAlign w:val="subscript"/>
        </w:rPr>
        <w:t>2</w:t>
      </w:r>
      <w:r w:rsidRPr="00A0619E">
        <w:t xml:space="preserve"> Allowance Tracking System Account </w:t>
      </w:r>
    </w:p>
    <w:p w:rsidR="001C1BFE" w:rsidRDefault="001C1BFE" w:rsidP="001C1BFE">
      <w:pPr>
        <w:pStyle w:val="TextBullet"/>
      </w:pPr>
      <w:r w:rsidRPr="00A0619E">
        <w:t>Form 4 –</w:t>
      </w:r>
      <w:r w:rsidR="006D702F">
        <w:t xml:space="preserve"> </w:t>
      </w:r>
      <w:r w:rsidRPr="00A0619E">
        <w:t xml:space="preserve">Corporate Associations </w:t>
      </w:r>
    </w:p>
    <w:p w:rsidR="001C1BFE" w:rsidRDefault="001C1BFE" w:rsidP="001C1BFE">
      <w:pPr>
        <w:pStyle w:val="TextBullet"/>
      </w:pPr>
      <w:r w:rsidRPr="00A0619E">
        <w:t xml:space="preserve">Form 5 – </w:t>
      </w:r>
      <w:r w:rsidR="002D1628">
        <w:t>N</w:t>
      </w:r>
      <w:r w:rsidR="000206FB">
        <w:t xml:space="preserve">ot applicable for </w:t>
      </w:r>
      <w:r w:rsidR="00E9176C">
        <w:t>201</w:t>
      </w:r>
      <w:r w:rsidR="0033714C">
        <w:t>9</w:t>
      </w:r>
    </w:p>
    <w:p w:rsidR="001C1BFE" w:rsidRPr="00A0619E" w:rsidRDefault="001C1BFE" w:rsidP="001C1BFE">
      <w:pPr>
        <w:pStyle w:val="TextBullet"/>
      </w:pPr>
      <w:r w:rsidRPr="00A0619E">
        <w:t xml:space="preserve">Form </w:t>
      </w:r>
      <w:r>
        <w:t>6</w:t>
      </w:r>
      <w:r w:rsidRPr="00A0619E">
        <w:t xml:space="preserve"> –</w:t>
      </w:r>
      <w:r w:rsidR="006D702F">
        <w:t xml:space="preserve"> </w:t>
      </w:r>
      <w:r w:rsidR="000206FB" w:rsidRPr="00A0619E">
        <w:t>Bidding Associations</w:t>
      </w:r>
    </w:p>
    <w:p w:rsidR="001C1BFE" w:rsidRPr="00A0619E" w:rsidRDefault="001C1BFE" w:rsidP="001C1BFE">
      <w:pPr>
        <w:pStyle w:val="TextBullet"/>
      </w:pPr>
      <w:r w:rsidRPr="00A0619E">
        <w:t xml:space="preserve">Form </w:t>
      </w:r>
      <w:r>
        <w:t>7</w:t>
      </w:r>
      <w:r w:rsidRPr="00A0619E">
        <w:t xml:space="preserve"> </w:t>
      </w:r>
      <w:r w:rsidR="00B00019">
        <w:t xml:space="preserve">– </w:t>
      </w:r>
      <w:r w:rsidR="002D1628">
        <w:t>N</w:t>
      </w:r>
      <w:r w:rsidR="00B00019">
        <w:t xml:space="preserve">ot </w:t>
      </w:r>
      <w:r w:rsidR="000206FB">
        <w:t xml:space="preserve">applicable for </w:t>
      </w:r>
      <w:r w:rsidR="00E9176C">
        <w:t>201</w:t>
      </w:r>
      <w:r w:rsidR="0033714C">
        <w:t>9</w:t>
      </w:r>
    </w:p>
    <w:p w:rsidR="001F0BD5" w:rsidRDefault="001C1BFE" w:rsidP="001C1BFE">
      <w:pPr>
        <w:pStyle w:val="TextBullet"/>
      </w:pPr>
      <w:r w:rsidRPr="00A0619E">
        <w:t xml:space="preserve">Form </w:t>
      </w:r>
      <w:r>
        <w:t>8</w:t>
      </w:r>
      <w:r w:rsidRPr="00A0619E">
        <w:t xml:space="preserve"> – Attestations</w:t>
      </w:r>
    </w:p>
    <w:p w:rsidR="00886ED6" w:rsidRDefault="00886ED6" w:rsidP="001C1BFE">
      <w:pPr>
        <w:tabs>
          <w:tab w:val="right" w:pos="9360"/>
        </w:tabs>
        <w:rPr>
          <w:rFonts w:cs="Arial"/>
        </w:rPr>
        <w:sectPr w:rsidR="00886ED6" w:rsidSect="00886ED6">
          <w:headerReference w:type="even" r:id="rId16"/>
          <w:headerReference w:type="first" r:id="rId17"/>
          <w:pgSz w:w="12240" w:h="15840" w:code="1"/>
          <w:pgMar w:top="1440" w:right="1440" w:bottom="1440" w:left="1440" w:header="576" w:footer="576" w:gutter="0"/>
          <w:pgNumType w:start="1"/>
          <w:cols w:space="720"/>
          <w:docGrid w:linePitch="360"/>
        </w:sectPr>
      </w:pPr>
    </w:p>
    <w:p w:rsidR="001C1BFE" w:rsidRPr="00DF4D38" w:rsidRDefault="001C1BFE" w:rsidP="001C1BFE">
      <w:pPr>
        <w:pStyle w:val="HeadingTOTTOF"/>
        <w:rPr>
          <w:rFonts w:cs="Arial"/>
        </w:rPr>
      </w:pPr>
      <w:r w:rsidRPr="00DF4D38">
        <w:rPr>
          <w:rFonts w:cs="Arial"/>
        </w:rPr>
        <w:lastRenderedPageBreak/>
        <w:t>C</w:t>
      </w:r>
      <w:r>
        <w:rPr>
          <w:rFonts w:cs="Arial"/>
        </w:rPr>
        <w:t xml:space="preserve">oversheet and </w:t>
      </w:r>
      <w:r w:rsidRPr="00DF4D38">
        <w:rPr>
          <w:rFonts w:cs="Arial"/>
        </w:rPr>
        <w:t>C</w:t>
      </w:r>
      <w:r>
        <w:rPr>
          <w:rFonts w:cs="Arial"/>
        </w:rPr>
        <w:t>hecklist</w:t>
      </w:r>
    </w:p>
    <w:p w:rsidR="001C1BFE" w:rsidRPr="00DF4D38" w:rsidRDefault="001C1BFE" w:rsidP="001C1BFE">
      <w:pPr>
        <w:tabs>
          <w:tab w:val="left" w:pos="3600"/>
          <w:tab w:val="left" w:pos="5760"/>
          <w:tab w:val="left" w:pos="7920"/>
        </w:tabs>
        <w:rPr>
          <w:rFonts w:cs="Arial"/>
          <w:b/>
          <w:i/>
          <w:sz w:val="16"/>
          <w:szCs w:val="16"/>
        </w:rPr>
      </w:pPr>
      <w:r w:rsidRPr="00DF4D38">
        <w:rPr>
          <w:rFonts w:cs="Arial"/>
          <w:b/>
          <w:i/>
          <w:sz w:val="16"/>
          <w:szCs w:val="16"/>
        </w:rPr>
        <w:t xml:space="preserve">Date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tblGrid>
      <w:tr w:rsidR="001C1BFE" w:rsidRPr="00B169D6">
        <w:tc>
          <w:tcPr>
            <w:tcW w:w="3168" w:type="dxa"/>
          </w:tcPr>
          <w:bookmarkStart w:id="8" w:name="Date"/>
          <w:p w:rsidR="001C1BFE" w:rsidRPr="00B169D6" w:rsidRDefault="001C1BFE" w:rsidP="00252DE2">
            <w:pPr>
              <w:pStyle w:val="QADate"/>
            </w:pPr>
            <w:r w:rsidRPr="00B169D6">
              <w:fldChar w:fldCharType="begin">
                <w:ffData>
                  <w:name w:val="Date"/>
                  <w:enabled/>
                  <w:calcOnExit w:val="0"/>
                  <w:textInput>
                    <w:type w:val="date"/>
                  </w:textInput>
                </w:ffData>
              </w:fldChar>
            </w:r>
            <w:r w:rsidRPr="00B169D6">
              <w:instrText xml:space="preserve"> FORMTEXT </w:instrText>
            </w:r>
            <w:r w:rsidRPr="00B169D6">
              <w:fldChar w:fldCharType="separate"/>
            </w:r>
            <w:bookmarkStart w:id="9" w:name="_GoBack"/>
            <w:r w:rsidR="00B869A3">
              <w:rPr>
                <w:noProof/>
              </w:rPr>
              <w:t> </w:t>
            </w:r>
            <w:r w:rsidR="00B869A3">
              <w:rPr>
                <w:noProof/>
              </w:rPr>
              <w:t> </w:t>
            </w:r>
            <w:r w:rsidR="00B869A3">
              <w:rPr>
                <w:noProof/>
              </w:rPr>
              <w:t> </w:t>
            </w:r>
            <w:r w:rsidR="00B869A3">
              <w:rPr>
                <w:noProof/>
              </w:rPr>
              <w:t> </w:t>
            </w:r>
            <w:r w:rsidR="00B869A3">
              <w:rPr>
                <w:noProof/>
              </w:rPr>
              <w:t> </w:t>
            </w:r>
            <w:bookmarkEnd w:id="9"/>
            <w:r w:rsidRPr="00B169D6">
              <w:fldChar w:fldCharType="end"/>
            </w:r>
            <w:bookmarkEnd w:id="8"/>
          </w:p>
        </w:tc>
      </w:tr>
    </w:tbl>
    <w:p w:rsidR="001C1BFE" w:rsidRPr="00DF4D38" w:rsidRDefault="001C1BFE" w:rsidP="001C1BFE">
      <w:pPr>
        <w:rPr>
          <w:rFonts w:cs="Arial"/>
          <w:b/>
          <w:szCs w:val="22"/>
        </w:rPr>
      </w:pPr>
    </w:p>
    <w:p w:rsidR="001C1BFE" w:rsidRPr="00DF4D38" w:rsidRDefault="001C1BFE" w:rsidP="001C1BFE">
      <w:pPr>
        <w:rPr>
          <w:rFonts w:cs="Arial"/>
          <w:b/>
          <w:i/>
          <w:sz w:val="16"/>
          <w:szCs w:val="16"/>
        </w:rPr>
      </w:pPr>
      <w:r w:rsidRPr="00DF4D38">
        <w:rPr>
          <w:rFonts w:cs="Arial"/>
          <w:b/>
          <w:i/>
          <w:sz w:val="16"/>
          <w:szCs w:val="16"/>
        </w:rPr>
        <w:t>Name of Applicant (organization name if an entity, first and last names if an individual</w:t>
      </w:r>
      <w:r>
        <w:rPr>
          <w:rFonts w:cs="Arial"/>
          <w:b/>
          <w:i/>
          <w:sz w:val="16"/>
          <w:szCs w:val="16"/>
        </w:rPr>
        <w:t xml:space="preserve"> person</w:t>
      </w:r>
      <w:r w:rsidRPr="00DF4D38">
        <w:rPr>
          <w:rFonts w:cs="Arial"/>
          <w:b/>
          <w:i/>
          <w:sz w:val="16"/>
          <w:szCs w:val="16"/>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1C1BFE" w:rsidRPr="00B169D6">
        <w:tc>
          <w:tcPr>
            <w:tcW w:w="9576" w:type="dxa"/>
          </w:tcPr>
          <w:bookmarkStart w:id="10" w:name="Text1"/>
          <w:p w:rsidR="001C1BFE" w:rsidRPr="00B169D6" w:rsidRDefault="001C1BFE" w:rsidP="00252DE2">
            <w:pPr>
              <w:pStyle w:val="QAApplicant"/>
            </w:pPr>
            <w:r w:rsidRPr="00B169D6">
              <w:fldChar w:fldCharType="begin">
                <w:ffData>
                  <w:name w:val="Applicant"/>
                  <w:enabled/>
                  <w:calcOnExit w:val="0"/>
                  <w:textInput/>
                </w:ffData>
              </w:fldChar>
            </w:r>
            <w:bookmarkStart w:id="11" w:name="Applicant"/>
            <w:r w:rsidRPr="00B169D6">
              <w:instrText xml:space="preserve"> FORMTEXT </w:instrText>
            </w:r>
            <w:r w:rsidRPr="00B169D6">
              <w:fldChar w:fldCharType="separate"/>
            </w:r>
            <w:r w:rsidR="00B869A3">
              <w:rPr>
                <w:noProof/>
              </w:rPr>
              <w:t> </w:t>
            </w:r>
            <w:r w:rsidR="00B869A3">
              <w:rPr>
                <w:noProof/>
              </w:rPr>
              <w:t> </w:t>
            </w:r>
            <w:r w:rsidR="00B869A3">
              <w:rPr>
                <w:noProof/>
              </w:rPr>
              <w:t> </w:t>
            </w:r>
            <w:r w:rsidR="00B869A3">
              <w:rPr>
                <w:noProof/>
              </w:rPr>
              <w:t> </w:t>
            </w:r>
            <w:r w:rsidR="00B869A3">
              <w:rPr>
                <w:noProof/>
              </w:rPr>
              <w:t> </w:t>
            </w:r>
            <w:r w:rsidRPr="00B169D6">
              <w:fldChar w:fldCharType="end"/>
            </w:r>
            <w:bookmarkEnd w:id="10"/>
            <w:bookmarkEnd w:id="11"/>
          </w:p>
        </w:tc>
      </w:tr>
    </w:tbl>
    <w:p w:rsidR="001C1BFE" w:rsidRDefault="001C1BFE" w:rsidP="001C1BFE">
      <w:pPr>
        <w:rPr>
          <w:rFonts w:cs="Arial"/>
          <w:b/>
          <w:szCs w:val="22"/>
        </w:rPr>
      </w:pPr>
    </w:p>
    <w:p w:rsidR="001C1BFE" w:rsidRPr="00CD6280" w:rsidRDefault="001C1BFE" w:rsidP="001C1BFE">
      <w:pPr>
        <w:rPr>
          <w:rFonts w:cs="Arial"/>
          <w:szCs w:val="22"/>
        </w:rPr>
      </w:pPr>
      <w:r w:rsidRPr="00CD6280">
        <w:rPr>
          <w:rFonts w:cs="Arial"/>
          <w:szCs w:val="22"/>
        </w:rPr>
        <w:t>T</w:t>
      </w:r>
      <w:r>
        <w:rPr>
          <w:rFonts w:cs="Arial"/>
          <w:szCs w:val="22"/>
        </w:rPr>
        <w:t>he following are enclosed, all of which are required.</w:t>
      </w:r>
    </w:p>
    <w:p w:rsidR="001C1BFE" w:rsidRPr="00DF4D38" w:rsidRDefault="001C1BFE" w:rsidP="001C1BFE">
      <w:pPr>
        <w:rPr>
          <w:rFonts w:cs="Arial"/>
          <w:b/>
          <w:szCs w:val="22"/>
        </w:rPr>
      </w:pPr>
    </w:p>
    <w:p w:rsidR="001C1BFE" w:rsidRPr="00DF4D38" w:rsidRDefault="001C1BFE" w:rsidP="001C1BFE">
      <w:pPr>
        <w:ind w:left="360"/>
        <w:rPr>
          <w:rFonts w:cs="Arial"/>
        </w:rPr>
      </w:pPr>
      <w:r>
        <w:rPr>
          <w:rFonts w:cs="Arial"/>
          <w:szCs w:val="22"/>
        </w:rPr>
        <w:fldChar w:fldCharType="begin">
          <w:ffData>
            <w:name w:val="Check3"/>
            <w:enabled/>
            <w:calcOnExit w:val="0"/>
            <w:checkBox>
              <w:sizeAuto/>
              <w:default w:val="0"/>
            </w:checkBox>
          </w:ffData>
        </w:fldChar>
      </w:r>
      <w:bookmarkStart w:id="12" w:name="Check3"/>
      <w:r>
        <w:rPr>
          <w:rFonts w:cs="Arial"/>
          <w:szCs w:val="22"/>
        </w:rPr>
        <w:instrText xml:space="preserve"> FORMCHECKBOX </w:instrText>
      </w:r>
      <w:r w:rsidR="00CC2E58">
        <w:rPr>
          <w:rFonts w:cs="Arial"/>
          <w:szCs w:val="22"/>
        </w:rPr>
      </w:r>
      <w:r w:rsidR="00CC2E58">
        <w:rPr>
          <w:rFonts w:cs="Arial"/>
          <w:szCs w:val="22"/>
        </w:rPr>
        <w:fldChar w:fldCharType="separate"/>
      </w:r>
      <w:r>
        <w:rPr>
          <w:rFonts w:cs="Arial"/>
          <w:szCs w:val="22"/>
        </w:rPr>
        <w:fldChar w:fldCharType="end"/>
      </w:r>
      <w:bookmarkEnd w:id="12"/>
      <w:r>
        <w:rPr>
          <w:rFonts w:cs="Arial"/>
          <w:szCs w:val="22"/>
        </w:rPr>
        <w:tab/>
      </w:r>
      <w:r w:rsidRPr="00DF4D38">
        <w:rPr>
          <w:rFonts w:cs="Arial"/>
          <w:szCs w:val="22"/>
        </w:rPr>
        <w:t>Coversheet</w:t>
      </w:r>
      <w:r>
        <w:rPr>
          <w:rFonts w:cs="Arial"/>
          <w:szCs w:val="22"/>
        </w:rPr>
        <w:t xml:space="preserve"> and </w:t>
      </w:r>
      <w:r w:rsidRPr="00DF4D38">
        <w:rPr>
          <w:rFonts w:cs="Arial"/>
          <w:szCs w:val="22"/>
        </w:rPr>
        <w:t>Checklist</w:t>
      </w:r>
    </w:p>
    <w:p w:rsidR="001C1BFE" w:rsidRPr="00DF4D38" w:rsidRDefault="001C1BFE" w:rsidP="001C1BFE">
      <w:pPr>
        <w:ind w:left="360"/>
        <w:rPr>
          <w:rFonts w:cs="Arial"/>
        </w:rPr>
      </w:pPr>
      <w:r>
        <w:rPr>
          <w:rFonts w:cs="Arial"/>
          <w:szCs w:val="22"/>
        </w:rPr>
        <w:fldChar w:fldCharType="begin">
          <w:ffData>
            <w:name w:val="Check3"/>
            <w:enabled/>
            <w:calcOnExit w:val="0"/>
            <w:checkBox>
              <w:sizeAuto/>
              <w:default w:val="0"/>
              <w:checked w:val="0"/>
            </w:checkBox>
          </w:ffData>
        </w:fldChar>
      </w:r>
      <w:r>
        <w:rPr>
          <w:rFonts w:cs="Arial"/>
          <w:szCs w:val="22"/>
        </w:rPr>
        <w:instrText xml:space="preserve"> FORMCHECKBOX </w:instrText>
      </w:r>
      <w:r w:rsidR="00CC2E58">
        <w:rPr>
          <w:rFonts w:cs="Arial"/>
          <w:szCs w:val="22"/>
        </w:rPr>
      </w:r>
      <w:r w:rsidR="00CC2E58">
        <w:rPr>
          <w:rFonts w:cs="Arial"/>
          <w:szCs w:val="22"/>
        </w:rPr>
        <w:fldChar w:fldCharType="separate"/>
      </w:r>
      <w:r>
        <w:rPr>
          <w:rFonts w:cs="Arial"/>
          <w:szCs w:val="22"/>
        </w:rPr>
        <w:fldChar w:fldCharType="end"/>
      </w:r>
      <w:r>
        <w:rPr>
          <w:rFonts w:cs="Arial"/>
          <w:szCs w:val="22"/>
        </w:rPr>
        <w:tab/>
        <w:t>Form 1</w:t>
      </w:r>
      <w:r w:rsidRPr="00DF4D38">
        <w:rPr>
          <w:rFonts w:cs="Arial"/>
          <w:szCs w:val="22"/>
        </w:rPr>
        <w:t xml:space="preserve"> – </w:t>
      </w:r>
      <w:r w:rsidRPr="00DF4D38">
        <w:rPr>
          <w:rFonts w:cs="Arial"/>
        </w:rPr>
        <w:t>General Information</w:t>
      </w:r>
    </w:p>
    <w:p w:rsidR="001C1BFE" w:rsidRPr="00DF4D38" w:rsidRDefault="001C1BFE" w:rsidP="001C1BFE">
      <w:pPr>
        <w:ind w:left="360"/>
        <w:rPr>
          <w:rFonts w:cs="Arial"/>
        </w:rPr>
      </w:pPr>
      <w:r>
        <w:rPr>
          <w:rFonts w:cs="Arial"/>
          <w:szCs w:val="22"/>
        </w:rPr>
        <w:fldChar w:fldCharType="begin">
          <w:ffData>
            <w:name w:val="Check3"/>
            <w:enabled/>
            <w:calcOnExit w:val="0"/>
            <w:checkBox>
              <w:sizeAuto/>
              <w:default w:val="0"/>
              <w:checked w:val="0"/>
            </w:checkBox>
          </w:ffData>
        </w:fldChar>
      </w:r>
      <w:r>
        <w:rPr>
          <w:rFonts w:cs="Arial"/>
          <w:szCs w:val="22"/>
        </w:rPr>
        <w:instrText xml:space="preserve"> FORMCHECKBOX </w:instrText>
      </w:r>
      <w:r w:rsidR="00CC2E58">
        <w:rPr>
          <w:rFonts w:cs="Arial"/>
          <w:szCs w:val="22"/>
        </w:rPr>
      </w:r>
      <w:r w:rsidR="00CC2E58">
        <w:rPr>
          <w:rFonts w:cs="Arial"/>
          <w:szCs w:val="22"/>
        </w:rPr>
        <w:fldChar w:fldCharType="separate"/>
      </w:r>
      <w:r>
        <w:rPr>
          <w:rFonts w:cs="Arial"/>
          <w:szCs w:val="22"/>
        </w:rPr>
        <w:fldChar w:fldCharType="end"/>
      </w:r>
      <w:r>
        <w:rPr>
          <w:rFonts w:cs="Arial"/>
          <w:szCs w:val="22"/>
        </w:rPr>
        <w:tab/>
        <w:t xml:space="preserve">Form </w:t>
      </w:r>
      <w:r>
        <w:rPr>
          <w:rFonts w:cs="Arial"/>
        </w:rPr>
        <w:t>2</w:t>
      </w:r>
      <w:r w:rsidRPr="00DF4D38">
        <w:rPr>
          <w:rFonts w:cs="Arial"/>
        </w:rPr>
        <w:t xml:space="preserve"> </w:t>
      </w:r>
      <w:r w:rsidRPr="00DF4D38">
        <w:rPr>
          <w:rFonts w:cs="Arial"/>
          <w:szCs w:val="22"/>
        </w:rPr>
        <w:t xml:space="preserve">– </w:t>
      </w:r>
      <w:r w:rsidRPr="00DF4D38">
        <w:rPr>
          <w:rFonts w:cs="Arial"/>
        </w:rPr>
        <w:t>Authorized Auction Representative</w:t>
      </w:r>
    </w:p>
    <w:p w:rsidR="001C1BFE" w:rsidRPr="00DF4D38" w:rsidRDefault="001C1BFE" w:rsidP="001C1BFE">
      <w:pPr>
        <w:ind w:left="360"/>
        <w:rPr>
          <w:rFonts w:cs="Arial"/>
        </w:rPr>
      </w:pPr>
      <w:r>
        <w:rPr>
          <w:rFonts w:cs="Arial"/>
          <w:szCs w:val="22"/>
        </w:rPr>
        <w:fldChar w:fldCharType="begin">
          <w:ffData>
            <w:name w:val="Check3"/>
            <w:enabled/>
            <w:calcOnExit w:val="0"/>
            <w:checkBox>
              <w:sizeAuto/>
              <w:default w:val="0"/>
              <w:checked w:val="0"/>
            </w:checkBox>
          </w:ffData>
        </w:fldChar>
      </w:r>
      <w:r>
        <w:rPr>
          <w:rFonts w:cs="Arial"/>
          <w:szCs w:val="22"/>
        </w:rPr>
        <w:instrText xml:space="preserve"> FORMCHECKBOX </w:instrText>
      </w:r>
      <w:r w:rsidR="00CC2E58">
        <w:rPr>
          <w:rFonts w:cs="Arial"/>
          <w:szCs w:val="22"/>
        </w:rPr>
      </w:r>
      <w:r w:rsidR="00CC2E58">
        <w:rPr>
          <w:rFonts w:cs="Arial"/>
          <w:szCs w:val="22"/>
        </w:rPr>
        <w:fldChar w:fldCharType="separate"/>
      </w:r>
      <w:r>
        <w:rPr>
          <w:rFonts w:cs="Arial"/>
          <w:szCs w:val="22"/>
        </w:rPr>
        <w:fldChar w:fldCharType="end"/>
      </w:r>
      <w:r>
        <w:rPr>
          <w:rFonts w:cs="Arial"/>
          <w:szCs w:val="22"/>
        </w:rPr>
        <w:tab/>
        <w:t xml:space="preserve">Form </w:t>
      </w:r>
      <w:r>
        <w:rPr>
          <w:rFonts w:cs="Arial"/>
        </w:rPr>
        <w:t>3</w:t>
      </w:r>
      <w:r w:rsidRPr="00DF4D38">
        <w:rPr>
          <w:rFonts w:cs="Arial"/>
        </w:rPr>
        <w:t xml:space="preserve"> </w:t>
      </w:r>
      <w:r w:rsidRPr="00DF4D38">
        <w:rPr>
          <w:rFonts w:cs="Arial"/>
          <w:szCs w:val="22"/>
        </w:rPr>
        <w:t xml:space="preserve">– </w:t>
      </w:r>
      <w:r w:rsidRPr="00DF4D38">
        <w:rPr>
          <w:rFonts w:cs="Arial"/>
        </w:rPr>
        <w:t xml:space="preserve">Evidence of a </w:t>
      </w:r>
      <w:r w:rsidR="00EC37C9">
        <w:rPr>
          <w:rFonts w:cs="Arial"/>
        </w:rPr>
        <w:t xml:space="preserve">RGGI </w:t>
      </w:r>
      <w:r w:rsidR="00EC37C9" w:rsidRPr="00A0619E">
        <w:t>CO</w:t>
      </w:r>
      <w:r w:rsidR="00EC37C9" w:rsidRPr="001636EE">
        <w:rPr>
          <w:vertAlign w:val="subscript"/>
        </w:rPr>
        <w:t>2</w:t>
      </w:r>
      <w:r w:rsidR="00EC37C9">
        <w:t xml:space="preserve"> Allowance Tracking System</w:t>
      </w:r>
      <w:r w:rsidRPr="00DF4D38">
        <w:rPr>
          <w:rFonts w:cs="Arial"/>
        </w:rPr>
        <w:t xml:space="preserve"> Account</w:t>
      </w:r>
    </w:p>
    <w:p w:rsidR="001C1BFE" w:rsidRPr="00081627" w:rsidRDefault="001C1BFE" w:rsidP="001C1BFE">
      <w:pPr>
        <w:ind w:left="720" w:hanging="360"/>
        <w:rPr>
          <w:rFonts w:cs="Arial"/>
        </w:rPr>
      </w:pPr>
      <w:r>
        <w:rPr>
          <w:rFonts w:cs="Arial"/>
          <w:szCs w:val="22"/>
        </w:rPr>
        <w:fldChar w:fldCharType="begin">
          <w:ffData>
            <w:name w:val=""/>
            <w:enabled/>
            <w:calcOnExit w:val="0"/>
            <w:checkBox>
              <w:sizeAuto/>
              <w:default w:val="0"/>
              <w:checked w:val="0"/>
            </w:checkBox>
          </w:ffData>
        </w:fldChar>
      </w:r>
      <w:r>
        <w:rPr>
          <w:rFonts w:cs="Arial"/>
          <w:szCs w:val="22"/>
        </w:rPr>
        <w:instrText xml:space="preserve"> FORMCHECKBOX </w:instrText>
      </w:r>
      <w:r w:rsidR="00CC2E58">
        <w:rPr>
          <w:rFonts w:cs="Arial"/>
          <w:szCs w:val="22"/>
        </w:rPr>
      </w:r>
      <w:r w:rsidR="00CC2E58">
        <w:rPr>
          <w:rFonts w:cs="Arial"/>
          <w:szCs w:val="22"/>
        </w:rPr>
        <w:fldChar w:fldCharType="separate"/>
      </w:r>
      <w:r>
        <w:rPr>
          <w:rFonts w:cs="Arial"/>
          <w:szCs w:val="22"/>
        </w:rPr>
        <w:fldChar w:fldCharType="end"/>
      </w:r>
      <w:r>
        <w:rPr>
          <w:rFonts w:cs="Arial"/>
          <w:szCs w:val="22"/>
        </w:rPr>
        <w:tab/>
        <w:t xml:space="preserve">Form </w:t>
      </w:r>
      <w:r>
        <w:rPr>
          <w:rFonts w:cs="Arial"/>
        </w:rPr>
        <w:t>4</w:t>
      </w:r>
      <w:r w:rsidRPr="00DF4D38">
        <w:rPr>
          <w:rFonts w:cs="Arial"/>
        </w:rPr>
        <w:t xml:space="preserve"> </w:t>
      </w:r>
      <w:r w:rsidRPr="00DF4D38">
        <w:rPr>
          <w:rFonts w:cs="Arial"/>
          <w:szCs w:val="22"/>
        </w:rPr>
        <w:t>–</w:t>
      </w:r>
      <w:r w:rsidR="00EC37C9">
        <w:rPr>
          <w:rFonts w:cs="Arial"/>
          <w:szCs w:val="22"/>
        </w:rPr>
        <w:t xml:space="preserve"> </w:t>
      </w:r>
      <w:r>
        <w:rPr>
          <w:rFonts w:cs="Arial"/>
        </w:rPr>
        <w:t xml:space="preserve">Corporate </w:t>
      </w:r>
      <w:r w:rsidRPr="00DF4D38">
        <w:rPr>
          <w:rFonts w:cs="Arial"/>
        </w:rPr>
        <w:t>Associations</w:t>
      </w:r>
    </w:p>
    <w:p w:rsidR="00D624C8" w:rsidRDefault="001C1BFE" w:rsidP="001C1BFE">
      <w:pPr>
        <w:ind w:left="720" w:hanging="360"/>
        <w:rPr>
          <w:rFonts w:cs="Arial"/>
        </w:rPr>
      </w:pPr>
      <w:r w:rsidRPr="00D624C8">
        <w:rPr>
          <w:rFonts w:cs="Arial"/>
          <w:szCs w:val="22"/>
          <w:highlight w:val="black"/>
        </w:rPr>
        <w:fldChar w:fldCharType="begin">
          <w:ffData>
            <w:name w:val="Check3"/>
            <w:enabled/>
            <w:calcOnExit w:val="0"/>
            <w:checkBox>
              <w:sizeAuto/>
              <w:default w:val="0"/>
            </w:checkBox>
          </w:ffData>
        </w:fldChar>
      </w:r>
      <w:r w:rsidRPr="00D624C8">
        <w:rPr>
          <w:rFonts w:cs="Arial"/>
          <w:szCs w:val="22"/>
          <w:highlight w:val="black"/>
        </w:rPr>
        <w:instrText xml:space="preserve"> FORMCHECKBOX </w:instrText>
      </w:r>
      <w:r w:rsidR="00CC2E58">
        <w:rPr>
          <w:rFonts w:cs="Arial"/>
          <w:szCs w:val="22"/>
          <w:highlight w:val="black"/>
        </w:rPr>
      </w:r>
      <w:r w:rsidR="00CC2E58">
        <w:rPr>
          <w:rFonts w:cs="Arial"/>
          <w:szCs w:val="22"/>
          <w:highlight w:val="black"/>
        </w:rPr>
        <w:fldChar w:fldCharType="separate"/>
      </w:r>
      <w:r w:rsidRPr="00D624C8">
        <w:rPr>
          <w:rFonts w:cs="Arial"/>
          <w:szCs w:val="22"/>
          <w:highlight w:val="black"/>
        </w:rPr>
        <w:fldChar w:fldCharType="end"/>
      </w:r>
      <w:r>
        <w:rPr>
          <w:rFonts w:cs="Arial"/>
          <w:szCs w:val="22"/>
        </w:rPr>
        <w:tab/>
        <w:t xml:space="preserve">Form </w:t>
      </w:r>
      <w:r>
        <w:rPr>
          <w:rFonts w:cs="Arial"/>
        </w:rPr>
        <w:t xml:space="preserve">5 – </w:t>
      </w:r>
      <w:r w:rsidR="001A264B">
        <w:rPr>
          <w:rFonts w:cs="Arial"/>
        </w:rPr>
        <w:t>N</w:t>
      </w:r>
      <w:r w:rsidR="00D624C8">
        <w:rPr>
          <w:rFonts w:cs="Arial"/>
        </w:rPr>
        <w:t xml:space="preserve">ot applicable for </w:t>
      </w:r>
      <w:r w:rsidR="00E9176C">
        <w:rPr>
          <w:rFonts w:cs="Arial"/>
        </w:rPr>
        <w:t>201</w:t>
      </w:r>
      <w:r w:rsidR="0033714C">
        <w:rPr>
          <w:rFonts w:cs="Arial"/>
        </w:rPr>
        <w:t>9</w:t>
      </w:r>
    </w:p>
    <w:p w:rsidR="002F04EC" w:rsidRDefault="009611F9" w:rsidP="001C1BFE">
      <w:pPr>
        <w:ind w:left="720" w:hanging="360"/>
        <w:rPr>
          <w:rFonts w:cs="Arial"/>
          <w:szCs w:val="22"/>
        </w:rPr>
      </w:pPr>
      <w:r>
        <w:rPr>
          <w:rFonts w:cs="Arial"/>
          <w:szCs w:val="22"/>
        </w:rPr>
        <w:fldChar w:fldCharType="begin">
          <w:ffData>
            <w:name w:val=""/>
            <w:enabled/>
            <w:calcOnExit w:val="0"/>
            <w:checkBox>
              <w:sizeAuto/>
              <w:default w:val="0"/>
              <w:checked w:val="0"/>
            </w:checkBox>
          </w:ffData>
        </w:fldChar>
      </w:r>
      <w:r>
        <w:rPr>
          <w:rFonts w:cs="Arial"/>
          <w:szCs w:val="22"/>
        </w:rPr>
        <w:instrText xml:space="preserve"> FORMCHECKBOX </w:instrText>
      </w:r>
      <w:r w:rsidR="00CC2E58">
        <w:rPr>
          <w:rFonts w:cs="Arial"/>
          <w:szCs w:val="22"/>
        </w:rPr>
      </w:r>
      <w:r w:rsidR="00CC2E58">
        <w:rPr>
          <w:rFonts w:cs="Arial"/>
          <w:szCs w:val="22"/>
        </w:rPr>
        <w:fldChar w:fldCharType="separate"/>
      </w:r>
      <w:r>
        <w:rPr>
          <w:rFonts w:cs="Arial"/>
          <w:szCs w:val="22"/>
        </w:rPr>
        <w:fldChar w:fldCharType="end"/>
      </w:r>
      <w:r w:rsidR="001C1BFE">
        <w:rPr>
          <w:rFonts w:cs="Arial"/>
          <w:szCs w:val="22"/>
        </w:rPr>
        <w:tab/>
        <w:t>Form 6</w:t>
      </w:r>
      <w:r w:rsidR="001C1BFE" w:rsidRPr="00DF4D38">
        <w:rPr>
          <w:rFonts w:cs="Arial"/>
        </w:rPr>
        <w:t xml:space="preserve"> </w:t>
      </w:r>
      <w:r w:rsidR="001C1BFE" w:rsidRPr="00DF4D38">
        <w:rPr>
          <w:rFonts w:cs="Arial"/>
          <w:szCs w:val="22"/>
        </w:rPr>
        <w:t>–</w:t>
      </w:r>
      <w:r w:rsidR="00EC37C9">
        <w:rPr>
          <w:rFonts w:cs="Arial"/>
          <w:szCs w:val="22"/>
        </w:rPr>
        <w:t xml:space="preserve"> </w:t>
      </w:r>
      <w:r w:rsidR="00D624C8">
        <w:rPr>
          <w:rFonts w:cs="Arial"/>
        </w:rPr>
        <w:t xml:space="preserve">Bidding </w:t>
      </w:r>
      <w:r w:rsidR="00D624C8" w:rsidRPr="00DF4D38">
        <w:rPr>
          <w:rFonts w:cs="Arial"/>
        </w:rPr>
        <w:t>Associations</w:t>
      </w:r>
    </w:p>
    <w:p w:rsidR="001C1BFE" w:rsidRPr="00DF4D38" w:rsidRDefault="001C1BFE" w:rsidP="001C1BFE">
      <w:pPr>
        <w:ind w:left="720" w:hanging="360"/>
        <w:rPr>
          <w:rFonts w:cs="Arial"/>
        </w:rPr>
      </w:pPr>
      <w:r w:rsidRPr="00C23B00">
        <w:rPr>
          <w:rFonts w:cs="Arial"/>
          <w:szCs w:val="22"/>
          <w:highlight w:val="black"/>
        </w:rPr>
        <w:fldChar w:fldCharType="begin">
          <w:ffData>
            <w:name w:val=""/>
            <w:enabled/>
            <w:calcOnExit w:val="0"/>
            <w:checkBox>
              <w:sizeAuto/>
              <w:default w:val="0"/>
            </w:checkBox>
          </w:ffData>
        </w:fldChar>
      </w:r>
      <w:r w:rsidRPr="00C23B00">
        <w:rPr>
          <w:rFonts w:cs="Arial"/>
          <w:szCs w:val="22"/>
          <w:highlight w:val="black"/>
        </w:rPr>
        <w:instrText xml:space="preserve"> FORMCHECKBOX </w:instrText>
      </w:r>
      <w:r w:rsidR="00CC2E58">
        <w:rPr>
          <w:rFonts w:cs="Arial"/>
          <w:szCs w:val="22"/>
          <w:highlight w:val="black"/>
        </w:rPr>
      </w:r>
      <w:r w:rsidR="00CC2E58">
        <w:rPr>
          <w:rFonts w:cs="Arial"/>
          <w:szCs w:val="22"/>
          <w:highlight w:val="black"/>
        </w:rPr>
        <w:fldChar w:fldCharType="separate"/>
      </w:r>
      <w:r w:rsidRPr="00C23B00">
        <w:rPr>
          <w:rFonts w:cs="Arial"/>
          <w:szCs w:val="22"/>
          <w:highlight w:val="black"/>
        </w:rPr>
        <w:fldChar w:fldCharType="end"/>
      </w:r>
      <w:r>
        <w:rPr>
          <w:rFonts w:cs="Arial"/>
          <w:szCs w:val="22"/>
        </w:rPr>
        <w:tab/>
        <w:t xml:space="preserve">Form </w:t>
      </w:r>
      <w:r>
        <w:rPr>
          <w:rFonts w:cs="Arial"/>
        </w:rPr>
        <w:t xml:space="preserve">7 – </w:t>
      </w:r>
      <w:r w:rsidR="001A264B">
        <w:rPr>
          <w:rFonts w:cs="Arial"/>
        </w:rPr>
        <w:t>N</w:t>
      </w:r>
      <w:r w:rsidR="006E21FD">
        <w:rPr>
          <w:rFonts w:cs="Arial"/>
        </w:rPr>
        <w:t xml:space="preserve">ot applicable for </w:t>
      </w:r>
      <w:r w:rsidR="00E9176C">
        <w:rPr>
          <w:rFonts w:cs="Arial"/>
        </w:rPr>
        <w:t>201</w:t>
      </w:r>
      <w:r w:rsidR="0033714C">
        <w:rPr>
          <w:rFonts w:cs="Arial"/>
        </w:rPr>
        <w:t>9</w:t>
      </w:r>
    </w:p>
    <w:p w:rsidR="001C1BFE" w:rsidRPr="00DF4D38" w:rsidRDefault="001C1BFE" w:rsidP="001C1BFE">
      <w:pPr>
        <w:ind w:left="360"/>
        <w:rPr>
          <w:rFonts w:cs="Arial"/>
        </w:rPr>
      </w:pPr>
      <w:r>
        <w:rPr>
          <w:rFonts w:cs="Arial"/>
          <w:szCs w:val="22"/>
        </w:rPr>
        <w:fldChar w:fldCharType="begin">
          <w:ffData>
            <w:name w:val="Check3"/>
            <w:enabled/>
            <w:calcOnExit w:val="0"/>
            <w:checkBox>
              <w:sizeAuto/>
              <w:default w:val="0"/>
              <w:checked w:val="0"/>
            </w:checkBox>
          </w:ffData>
        </w:fldChar>
      </w:r>
      <w:r>
        <w:rPr>
          <w:rFonts w:cs="Arial"/>
          <w:szCs w:val="22"/>
        </w:rPr>
        <w:instrText xml:space="preserve"> FORMCHECKBOX </w:instrText>
      </w:r>
      <w:r w:rsidR="00CC2E58">
        <w:rPr>
          <w:rFonts w:cs="Arial"/>
          <w:szCs w:val="22"/>
        </w:rPr>
      </w:r>
      <w:r w:rsidR="00CC2E58">
        <w:rPr>
          <w:rFonts w:cs="Arial"/>
          <w:szCs w:val="22"/>
        </w:rPr>
        <w:fldChar w:fldCharType="separate"/>
      </w:r>
      <w:r>
        <w:rPr>
          <w:rFonts w:cs="Arial"/>
          <w:szCs w:val="22"/>
        </w:rPr>
        <w:fldChar w:fldCharType="end"/>
      </w:r>
      <w:r>
        <w:rPr>
          <w:rFonts w:cs="Arial"/>
          <w:szCs w:val="22"/>
        </w:rPr>
        <w:tab/>
        <w:t xml:space="preserve">Form </w:t>
      </w:r>
      <w:r>
        <w:rPr>
          <w:rFonts w:cs="Arial"/>
        </w:rPr>
        <w:t>8</w:t>
      </w:r>
      <w:r w:rsidRPr="00DF4D38">
        <w:rPr>
          <w:rFonts w:cs="Arial"/>
        </w:rPr>
        <w:t xml:space="preserve"> </w:t>
      </w:r>
      <w:r w:rsidRPr="00DF4D38">
        <w:rPr>
          <w:rFonts w:cs="Arial"/>
          <w:szCs w:val="22"/>
        </w:rPr>
        <w:t xml:space="preserve">– </w:t>
      </w:r>
      <w:r w:rsidRPr="00DF4D38">
        <w:rPr>
          <w:rFonts w:cs="Arial"/>
        </w:rPr>
        <w:t>Attestations</w:t>
      </w:r>
      <w:r>
        <w:rPr>
          <w:rFonts w:cs="Arial"/>
        </w:rPr>
        <w:t xml:space="preserve"> </w:t>
      </w:r>
    </w:p>
    <w:p w:rsidR="001C1BFE" w:rsidRPr="00DF4D38" w:rsidRDefault="001C1BFE" w:rsidP="001C1BFE">
      <w:pPr>
        <w:pStyle w:val="BodyText"/>
        <w:rPr>
          <w:rFonts w:cs="Arial"/>
        </w:rPr>
      </w:pPr>
    </w:p>
    <w:p w:rsidR="001C1BFE" w:rsidRPr="00DF4D38" w:rsidRDefault="001C1BFE" w:rsidP="001C1BFE">
      <w:pPr>
        <w:rPr>
          <w:rFonts w:cs="Arial"/>
        </w:rPr>
        <w:sectPr w:rsidR="001C1BFE" w:rsidRPr="00DF4D38" w:rsidSect="00F03A5C">
          <w:headerReference w:type="default" r:id="rId18"/>
          <w:footerReference w:type="default" r:id="rId19"/>
          <w:pgSz w:w="12240" w:h="15840" w:code="1"/>
          <w:pgMar w:top="1440" w:right="1440" w:bottom="1440" w:left="1440" w:header="576" w:footer="576" w:gutter="0"/>
          <w:cols w:space="720"/>
          <w:docGrid w:linePitch="360"/>
        </w:sectPr>
      </w:pPr>
    </w:p>
    <w:p w:rsidR="001C1BFE" w:rsidRDefault="001C1BFE" w:rsidP="001C1BFE">
      <w:pPr>
        <w:pStyle w:val="HeadingTOTTOF"/>
        <w:rPr>
          <w:rFonts w:cs="Arial"/>
        </w:rPr>
      </w:pPr>
      <w:r>
        <w:rPr>
          <w:rFonts w:cs="Arial"/>
        </w:rPr>
        <w:lastRenderedPageBreak/>
        <w:t>Form 1</w:t>
      </w:r>
      <w:r w:rsidRPr="00DF4D38">
        <w:rPr>
          <w:rFonts w:cs="Arial"/>
        </w:rPr>
        <w:t xml:space="preserve"> – </w:t>
      </w:r>
      <w:r>
        <w:rPr>
          <w:rFonts w:cs="Arial"/>
        </w:rPr>
        <w:t>General Information</w:t>
      </w:r>
    </w:p>
    <w:p w:rsidR="001C1BFE" w:rsidRPr="00DF4D38" w:rsidRDefault="001C1BFE" w:rsidP="001C1BFE">
      <w:pPr>
        <w:rPr>
          <w:rFonts w:cs="Arial"/>
          <w:b/>
          <w:i/>
          <w:sz w:val="16"/>
          <w:szCs w:val="16"/>
        </w:rPr>
      </w:pPr>
      <w:r w:rsidRPr="00DF4D38">
        <w:rPr>
          <w:rFonts w:cs="Arial"/>
          <w:b/>
          <w:i/>
          <w:sz w:val="16"/>
          <w:szCs w:val="16"/>
        </w:rPr>
        <w:t>Name of Applicant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1C1BFE" w:rsidRPr="00B169D6">
        <w:tc>
          <w:tcPr>
            <w:tcW w:w="9360" w:type="dxa"/>
          </w:tcPr>
          <w:p w:rsidR="001C1BFE" w:rsidRPr="00B169D6" w:rsidRDefault="001C1BFE" w:rsidP="001C1BFE">
            <w:pPr>
              <w:pStyle w:val="UserInputField"/>
              <w:rPr>
                <w:rFonts w:cs="Arial"/>
                <w:szCs w:val="22"/>
              </w:rPr>
            </w:pPr>
            <w:r w:rsidRPr="00B169D6">
              <w:rPr>
                <w:rFonts w:cs="Arial"/>
                <w:szCs w:val="22"/>
              </w:rPr>
              <w:fldChar w:fldCharType="begin">
                <w:ffData>
                  <w:name w:val="Text41"/>
                  <w:enabled/>
                  <w:calcOnExit w:val="0"/>
                  <w:textInput/>
                </w:ffData>
              </w:fldChar>
            </w:r>
            <w:bookmarkStart w:id="13" w:name="Text41"/>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bookmarkEnd w:id="13"/>
          </w:p>
        </w:tc>
      </w:tr>
    </w:tbl>
    <w:p w:rsidR="001C1BFE" w:rsidRPr="00DF4D38" w:rsidRDefault="001C1BFE" w:rsidP="001C1BFE">
      <w:pPr>
        <w:rPr>
          <w:rFonts w:cs="Arial"/>
          <w:b/>
          <w:i/>
          <w:sz w:val="16"/>
          <w:szCs w:val="16"/>
        </w:rPr>
      </w:pPr>
      <w:r w:rsidRPr="00DF4D38">
        <w:rPr>
          <w:rFonts w:cs="Arial"/>
          <w:b/>
          <w:i/>
          <w:sz w:val="16"/>
          <w:szCs w:val="16"/>
        </w:rPr>
        <w:t>Street Address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1C1BFE" w:rsidRPr="00B169D6">
        <w:tc>
          <w:tcPr>
            <w:tcW w:w="9360"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bl>
    <w:p w:rsidR="001C1BFE" w:rsidRPr="00DF4D38" w:rsidRDefault="001C1BFE" w:rsidP="001C1BFE">
      <w:pPr>
        <w:tabs>
          <w:tab w:val="left" w:pos="3240"/>
          <w:tab w:val="left" w:pos="5940"/>
          <w:tab w:val="left" w:pos="7560"/>
        </w:tabs>
        <w:rPr>
          <w:rFonts w:cs="Arial"/>
          <w:b/>
          <w:i/>
          <w:sz w:val="16"/>
          <w:szCs w:val="16"/>
        </w:rPr>
      </w:pPr>
      <w:r w:rsidRPr="00DF4D38">
        <w:rPr>
          <w:rFonts w:cs="Arial"/>
          <w:b/>
          <w:i/>
          <w:sz w:val="16"/>
          <w:szCs w:val="16"/>
        </w:rPr>
        <w:t>City</w:t>
      </w:r>
      <w:r w:rsidRPr="00DF4D38">
        <w:rPr>
          <w:rFonts w:cs="Arial"/>
          <w:b/>
          <w:i/>
          <w:sz w:val="16"/>
          <w:szCs w:val="16"/>
        </w:rPr>
        <w:tab/>
        <w:t>State/Province</w:t>
      </w:r>
      <w:r w:rsidRPr="00DF4D38">
        <w:rPr>
          <w:rFonts w:cs="Arial"/>
          <w:b/>
          <w:i/>
          <w:sz w:val="16"/>
          <w:szCs w:val="16"/>
        </w:rPr>
        <w:tab/>
        <w:t>Postal Code</w:t>
      </w:r>
      <w:r w:rsidRPr="00DF4D38">
        <w:rPr>
          <w:rFonts w:cs="Arial"/>
          <w:b/>
          <w:i/>
          <w:sz w:val="16"/>
          <w:szCs w:val="16"/>
        </w:rPr>
        <w:tab/>
        <w:t>Country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24"/>
        <w:gridCol w:w="288"/>
        <w:gridCol w:w="2448"/>
        <w:gridCol w:w="288"/>
        <w:gridCol w:w="1296"/>
        <w:gridCol w:w="288"/>
        <w:gridCol w:w="1728"/>
      </w:tblGrid>
      <w:tr w:rsidR="001C1BFE" w:rsidRPr="00B169D6">
        <w:tc>
          <w:tcPr>
            <w:tcW w:w="3024"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88" w:type="dxa"/>
            <w:tcBorders>
              <w:top w:val="nil"/>
              <w:bottom w:val="nil"/>
            </w:tcBorders>
          </w:tcPr>
          <w:p w:rsidR="001C1BFE" w:rsidRPr="00B169D6" w:rsidRDefault="001C1BFE" w:rsidP="001C1BFE">
            <w:pPr>
              <w:pStyle w:val="UserInputField"/>
              <w:rPr>
                <w:rFonts w:cs="Arial"/>
              </w:rPr>
            </w:pPr>
          </w:p>
        </w:tc>
        <w:tc>
          <w:tcPr>
            <w:tcW w:w="2448"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88" w:type="dxa"/>
            <w:tcBorders>
              <w:top w:val="nil"/>
              <w:bottom w:val="nil"/>
            </w:tcBorders>
          </w:tcPr>
          <w:p w:rsidR="001C1BFE" w:rsidRPr="00B169D6" w:rsidRDefault="001C1BFE" w:rsidP="001C1BFE">
            <w:pPr>
              <w:pStyle w:val="UserInputField"/>
              <w:rPr>
                <w:rFonts w:cs="Arial"/>
              </w:rPr>
            </w:pPr>
          </w:p>
        </w:tc>
        <w:tc>
          <w:tcPr>
            <w:tcW w:w="1296"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88" w:type="dxa"/>
            <w:tcBorders>
              <w:top w:val="nil"/>
              <w:bottom w:val="nil"/>
            </w:tcBorders>
          </w:tcPr>
          <w:p w:rsidR="001C1BFE" w:rsidRPr="00B169D6" w:rsidRDefault="001C1BFE" w:rsidP="001C1BFE">
            <w:pPr>
              <w:pStyle w:val="UserInputField"/>
              <w:rPr>
                <w:rFonts w:cs="Arial"/>
              </w:rPr>
            </w:pPr>
          </w:p>
        </w:tc>
        <w:tc>
          <w:tcPr>
            <w:tcW w:w="1728"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bl>
    <w:p w:rsidR="001C1BFE" w:rsidRPr="00DF4D38" w:rsidRDefault="001C1BFE" w:rsidP="001C1BFE">
      <w:pPr>
        <w:rPr>
          <w:rFonts w:cs="Arial"/>
        </w:rPr>
      </w:pPr>
    </w:p>
    <w:p w:rsidR="001C1BFE" w:rsidRPr="00DF4D38" w:rsidRDefault="001C1BFE" w:rsidP="001C1BFE">
      <w:pPr>
        <w:tabs>
          <w:tab w:val="left" w:pos="2070"/>
        </w:tabs>
        <w:rPr>
          <w:rFonts w:cs="Arial"/>
          <w:b/>
          <w:i/>
          <w:sz w:val="16"/>
          <w:szCs w:val="16"/>
        </w:rPr>
      </w:pPr>
      <w:r w:rsidRPr="00DF4D38">
        <w:rPr>
          <w:rFonts w:cs="Arial"/>
          <w:b/>
          <w:i/>
          <w:sz w:val="16"/>
          <w:szCs w:val="16"/>
        </w:rPr>
        <w:t>Select the Appropriate Applicant Category (only one)</w:t>
      </w:r>
    </w:p>
    <w:tbl>
      <w:tblPr>
        <w:tblW w:w="84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44"/>
      </w:tblGrid>
      <w:tr w:rsidR="001C1BFE" w:rsidRPr="00B169D6">
        <w:tc>
          <w:tcPr>
            <w:tcW w:w="8444" w:type="dxa"/>
            <w:tcBorders>
              <w:top w:val="nil"/>
              <w:left w:val="nil"/>
              <w:bottom w:val="nil"/>
              <w:right w:val="nil"/>
            </w:tcBorders>
          </w:tcPr>
          <w:p w:rsidR="001C1BFE" w:rsidRPr="00B169D6" w:rsidRDefault="001C1BFE" w:rsidP="001C1BFE">
            <w:pPr>
              <w:pStyle w:val="UserInputField"/>
              <w:rPr>
                <w:rFonts w:cs="Arial"/>
              </w:rPr>
            </w:pPr>
            <w:r w:rsidRPr="00B169D6">
              <w:rPr>
                <w:rFonts w:cs="Arial"/>
                <w:szCs w:val="22"/>
              </w:rPr>
              <w:fldChar w:fldCharType="begin">
                <w:ffData>
                  <w:name w:val="Check1"/>
                  <w:enabled/>
                  <w:calcOnExit w:val="0"/>
                  <w:checkBox>
                    <w:sizeAuto/>
                    <w:default w:val="0"/>
                  </w:checkBox>
                </w:ffData>
              </w:fldChar>
            </w:r>
            <w:r w:rsidRPr="00B169D6">
              <w:rPr>
                <w:rFonts w:cs="Arial"/>
                <w:szCs w:val="22"/>
              </w:rPr>
              <w:instrText xml:space="preserve"> FORMCHECKBOX </w:instrText>
            </w:r>
            <w:r w:rsidR="00CC2E58">
              <w:rPr>
                <w:rFonts w:cs="Arial"/>
                <w:szCs w:val="22"/>
              </w:rPr>
            </w:r>
            <w:r w:rsidR="00CC2E58">
              <w:rPr>
                <w:rFonts w:cs="Arial"/>
                <w:szCs w:val="22"/>
              </w:rPr>
              <w:fldChar w:fldCharType="separate"/>
            </w:r>
            <w:r w:rsidRPr="00B169D6">
              <w:rPr>
                <w:rFonts w:cs="Arial"/>
                <w:szCs w:val="22"/>
              </w:rPr>
              <w:fldChar w:fldCharType="end"/>
            </w:r>
            <w:r w:rsidRPr="00B169D6">
              <w:rPr>
                <w:rFonts w:cs="Arial"/>
                <w:szCs w:val="22"/>
              </w:rPr>
              <w:tab/>
            </w:r>
            <w:r w:rsidR="006320FC">
              <w:rPr>
                <w:rFonts w:cs="Arial"/>
              </w:rPr>
              <w:t xml:space="preserve">Owner of </w:t>
            </w:r>
            <w:r w:rsidR="005409D3">
              <w:rPr>
                <w:rFonts w:cs="Arial"/>
              </w:rPr>
              <w:t xml:space="preserve">an </w:t>
            </w:r>
            <w:r w:rsidRPr="00B169D6">
              <w:rPr>
                <w:rFonts w:cs="Arial"/>
              </w:rPr>
              <w:t>Electric Generation Source(s)</w:t>
            </w:r>
            <w:r w:rsidRPr="00B169D6">
              <w:rPr>
                <w:rStyle w:val="FootnoteReference"/>
                <w:rFonts w:cs="Arial"/>
              </w:rPr>
              <w:footnoteReference w:id="2"/>
            </w:r>
            <w:r w:rsidRPr="00B169D6">
              <w:rPr>
                <w:rFonts w:cs="Arial"/>
              </w:rPr>
              <w:t xml:space="preserve"> </w:t>
            </w:r>
          </w:p>
        </w:tc>
      </w:tr>
      <w:tr w:rsidR="001C1BFE" w:rsidRPr="00B169D6">
        <w:tc>
          <w:tcPr>
            <w:tcW w:w="8444" w:type="dxa"/>
            <w:tcBorders>
              <w:top w:val="nil"/>
              <w:left w:val="nil"/>
              <w:bottom w:val="nil"/>
              <w:right w:val="nil"/>
            </w:tcBorders>
          </w:tcPr>
          <w:p w:rsidR="001C1BFE" w:rsidRPr="00B169D6" w:rsidRDefault="001C1BFE" w:rsidP="001C1BFE">
            <w:pPr>
              <w:pStyle w:val="UserInputField"/>
              <w:rPr>
                <w:rFonts w:cs="Arial"/>
              </w:rPr>
            </w:pPr>
            <w:r w:rsidRPr="00B169D6">
              <w:rPr>
                <w:rFonts w:cs="Arial"/>
                <w:szCs w:val="22"/>
              </w:rPr>
              <w:fldChar w:fldCharType="begin">
                <w:ffData>
                  <w:name w:val="Check1"/>
                  <w:enabled/>
                  <w:calcOnExit w:val="0"/>
                  <w:checkBox>
                    <w:sizeAuto/>
                    <w:default w:val="0"/>
                  </w:checkBox>
                </w:ffData>
              </w:fldChar>
            </w:r>
            <w:r w:rsidRPr="00B169D6">
              <w:rPr>
                <w:rFonts w:cs="Arial"/>
                <w:szCs w:val="22"/>
              </w:rPr>
              <w:instrText xml:space="preserve"> FORMCHECKBOX </w:instrText>
            </w:r>
            <w:r w:rsidR="00CC2E58">
              <w:rPr>
                <w:rFonts w:cs="Arial"/>
                <w:szCs w:val="22"/>
              </w:rPr>
            </w:r>
            <w:r w:rsidR="00CC2E58">
              <w:rPr>
                <w:rFonts w:cs="Arial"/>
                <w:szCs w:val="22"/>
              </w:rPr>
              <w:fldChar w:fldCharType="separate"/>
            </w:r>
            <w:r w:rsidRPr="00B169D6">
              <w:rPr>
                <w:rFonts w:cs="Arial"/>
                <w:szCs w:val="22"/>
              </w:rPr>
              <w:fldChar w:fldCharType="end"/>
            </w:r>
            <w:r w:rsidRPr="00B169D6">
              <w:rPr>
                <w:rFonts w:cs="Arial"/>
                <w:szCs w:val="22"/>
              </w:rPr>
              <w:tab/>
            </w:r>
            <w:r w:rsidRPr="00B169D6">
              <w:rPr>
                <w:rFonts w:cs="Arial"/>
              </w:rPr>
              <w:t>Broker</w:t>
            </w:r>
          </w:p>
        </w:tc>
      </w:tr>
      <w:tr w:rsidR="001C1BFE" w:rsidRPr="00B169D6">
        <w:tc>
          <w:tcPr>
            <w:tcW w:w="8444" w:type="dxa"/>
            <w:tcBorders>
              <w:top w:val="nil"/>
              <w:left w:val="nil"/>
              <w:bottom w:val="nil"/>
              <w:right w:val="nil"/>
            </w:tcBorders>
          </w:tcPr>
          <w:p w:rsidR="001C1BFE" w:rsidRPr="00B169D6" w:rsidRDefault="001C1BFE" w:rsidP="001C1BFE">
            <w:pPr>
              <w:pStyle w:val="UserInputField"/>
              <w:rPr>
                <w:rFonts w:cs="Arial"/>
              </w:rPr>
            </w:pPr>
            <w:r w:rsidRPr="00B169D6">
              <w:rPr>
                <w:rFonts w:cs="Arial"/>
                <w:szCs w:val="22"/>
              </w:rPr>
              <w:fldChar w:fldCharType="begin">
                <w:ffData>
                  <w:name w:val="Check1"/>
                  <w:enabled/>
                  <w:calcOnExit w:val="0"/>
                  <w:checkBox>
                    <w:sizeAuto/>
                    <w:default w:val="0"/>
                  </w:checkBox>
                </w:ffData>
              </w:fldChar>
            </w:r>
            <w:r w:rsidRPr="00B169D6">
              <w:rPr>
                <w:rFonts w:cs="Arial"/>
                <w:szCs w:val="22"/>
              </w:rPr>
              <w:instrText xml:space="preserve"> FORMCHECKBOX </w:instrText>
            </w:r>
            <w:r w:rsidR="00CC2E58">
              <w:rPr>
                <w:rFonts w:cs="Arial"/>
                <w:szCs w:val="22"/>
              </w:rPr>
            </w:r>
            <w:r w:rsidR="00CC2E58">
              <w:rPr>
                <w:rFonts w:cs="Arial"/>
                <w:szCs w:val="22"/>
              </w:rPr>
              <w:fldChar w:fldCharType="separate"/>
            </w:r>
            <w:r w:rsidRPr="00B169D6">
              <w:rPr>
                <w:rFonts w:cs="Arial"/>
                <w:szCs w:val="22"/>
              </w:rPr>
              <w:fldChar w:fldCharType="end"/>
            </w:r>
            <w:r w:rsidRPr="00B169D6">
              <w:rPr>
                <w:rFonts w:cs="Arial"/>
                <w:szCs w:val="22"/>
              </w:rPr>
              <w:tab/>
            </w:r>
            <w:r w:rsidRPr="00B169D6">
              <w:rPr>
                <w:rFonts w:cs="Arial"/>
              </w:rPr>
              <w:t>Environmental Group</w:t>
            </w:r>
          </w:p>
        </w:tc>
      </w:tr>
      <w:tr w:rsidR="001C1BFE" w:rsidRPr="00B169D6">
        <w:tc>
          <w:tcPr>
            <w:tcW w:w="8444" w:type="dxa"/>
            <w:tcBorders>
              <w:top w:val="nil"/>
              <w:left w:val="nil"/>
              <w:bottom w:val="nil"/>
              <w:right w:val="nil"/>
            </w:tcBorders>
          </w:tcPr>
          <w:p w:rsidR="001C1BFE" w:rsidRPr="00B169D6" w:rsidRDefault="001C1BFE" w:rsidP="001C1BFE">
            <w:pPr>
              <w:pStyle w:val="UserInputField"/>
              <w:rPr>
                <w:rFonts w:cs="Arial"/>
              </w:rPr>
            </w:pPr>
            <w:r w:rsidRPr="00B169D6">
              <w:rPr>
                <w:rFonts w:cs="Arial"/>
                <w:szCs w:val="22"/>
              </w:rPr>
              <w:fldChar w:fldCharType="begin">
                <w:ffData>
                  <w:name w:val="Check1"/>
                  <w:enabled/>
                  <w:calcOnExit w:val="0"/>
                  <w:checkBox>
                    <w:sizeAuto/>
                    <w:default w:val="0"/>
                  </w:checkBox>
                </w:ffData>
              </w:fldChar>
            </w:r>
            <w:r w:rsidRPr="00B169D6">
              <w:rPr>
                <w:rFonts w:cs="Arial"/>
                <w:szCs w:val="22"/>
              </w:rPr>
              <w:instrText xml:space="preserve"> FORMCHECKBOX </w:instrText>
            </w:r>
            <w:r w:rsidR="00CC2E58">
              <w:rPr>
                <w:rFonts w:cs="Arial"/>
                <w:szCs w:val="22"/>
              </w:rPr>
            </w:r>
            <w:r w:rsidR="00CC2E58">
              <w:rPr>
                <w:rFonts w:cs="Arial"/>
                <w:szCs w:val="22"/>
              </w:rPr>
              <w:fldChar w:fldCharType="separate"/>
            </w:r>
            <w:r w:rsidRPr="00B169D6">
              <w:rPr>
                <w:rFonts w:cs="Arial"/>
                <w:szCs w:val="22"/>
              </w:rPr>
              <w:fldChar w:fldCharType="end"/>
            </w:r>
            <w:r w:rsidRPr="00B169D6">
              <w:rPr>
                <w:rFonts w:cs="Arial"/>
                <w:szCs w:val="22"/>
              </w:rPr>
              <w:tab/>
            </w:r>
            <w:r w:rsidRPr="00B169D6">
              <w:rPr>
                <w:rFonts w:cs="Arial"/>
              </w:rPr>
              <w:t>Financial or Investment Institution</w:t>
            </w:r>
          </w:p>
        </w:tc>
      </w:tr>
      <w:tr w:rsidR="001C1BFE" w:rsidRPr="00B169D6">
        <w:tc>
          <w:tcPr>
            <w:tcW w:w="8444" w:type="dxa"/>
            <w:tcBorders>
              <w:top w:val="nil"/>
              <w:left w:val="nil"/>
              <w:bottom w:val="nil"/>
              <w:right w:val="nil"/>
            </w:tcBorders>
          </w:tcPr>
          <w:p w:rsidR="001C1BFE" w:rsidRPr="00B169D6" w:rsidRDefault="001C1BFE" w:rsidP="001C1BFE">
            <w:pPr>
              <w:pStyle w:val="UserInputField"/>
              <w:rPr>
                <w:rFonts w:cs="Arial"/>
                <w:szCs w:val="22"/>
              </w:rPr>
            </w:pPr>
            <w:r w:rsidRPr="00B169D6">
              <w:rPr>
                <w:rFonts w:cs="Arial"/>
                <w:szCs w:val="22"/>
              </w:rPr>
              <w:fldChar w:fldCharType="begin">
                <w:ffData>
                  <w:name w:val="Check1"/>
                  <w:enabled/>
                  <w:calcOnExit w:val="0"/>
                  <w:checkBox>
                    <w:sizeAuto/>
                    <w:default w:val="0"/>
                  </w:checkBox>
                </w:ffData>
              </w:fldChar>
            </w:r>
            <w:r w:rsidRPr="00B169D6">
              <w:rPr>
                <w:rFonts w:cs="Arial"/>
                <w:szCs w:val="22"/>
              </w:rPr>
              <w:instrText xml:space="preserve"> FORMCHECKBOX </w:instrText>
            </w:r>
            <w:r w:rsidR="00CC2E58">
              <w:rPr>
                <w:rFonts w:cs="Arial"/>
                <w:szCs w:val="22"/>
              </w:rPr>
            </w:r>
            <w:r w:rsidR="00CC2E58">
              <w:rPr>
                <w:rFonts w:cs="Arial"/>
                <w:szCs w:val="22"/>
              </w:rPr>
              <w:fldChar w:fldCharType="separate"/>
            </w:r>
            <w:r w:rsidRPr="00B169D6">
              <w:rPr>
                <w:rFonts w:cs="Arial"/>
                <w:szCs w:val="22"/>
              </w:rPr>
              <w:fldChar w:fldCharType="end"/>
            </w:r>
            <w:r w:rsidRPr="00B169D6">
              <w:rPr>
                <w:rFonts w:cs="Arial"/>
                <w:szCs w:val="22"/>
              </w:rPr>
              <w:tab/>
              <w:t>Energy</w:t>
            </w:r>
            <w:r>
              <w:t xml:space="preserve"> Marketing/Trading Firm</w:t>
            </w:r>
          </w:p>
        </w:tc>
      </w:tr>
      <w:tr w:rsidR="001C1BFE" w:rsidRPr="00B169D6">
        <w:tc>
          <w:tcPr>
            <w:tcW w:w="8444" w:type="dxa"/>
            <w:tcBorders>
              <w:top w:val="nil"/>
              <w:left w:val="nil"/>
              <w:bottom w:val="nil"/>
              <w:right w:val="nil"/>
            </w:tcBorders>
          </w:tcPr>
          <w:p w:rsidR="001C1BFE" w:rsidRPr="00B169D6" w:rsidRDefault="001C1BFE" w:rsidP="001C1BFE">
            <w:pPr>
              <w:pStyle w:val="UserInputField"/>
              <w:rPr>
                <w:rFonts w:cs="Arial"/>
                <w:szCs w:val="22"/>
              </w:rPr>
            </w:pPr>
            <w:r w:rsidRPr="00B169D6">
              <w:rPr>
                <w:rFonts w:cs="Arial"/>
                <w:szCs w:val="22"/>
              </w:rPr>
              <w:fldChar w:fldCharType="begin">
                <w:ffData>
                  <w:name w:val="Check1"/>
                  <w:enabled/>
                  <w:calcOnExit w:val="0"/>
                  <w:checkBox>
                    <w:sizeAuto/>
                    <w:default w:val="0"/>
                  </w:checkBox>
                </w:ffData>
              </w:fldChar>
            </w:r>
            <w:r w:rsidRPr="00B169D6">
              <w:rPr>
                <w:rFonts w:cs="Arial"/>
                <w:szCs w:val="22"/>
              </w:rPr>
              <w:instrText xml:space="preserve"> FORMCHECKBOX </w:instrText>
            </w:r>
            <w:r w:rsidR="00CC2E58">
              <w:rPr>
                <w:rFonts w:cs="Arial"/>
                <w:szCs w:val="22"/>
              </w:rPr>
            </w:r>
            <w:r w:rsidR="00CC2E58">
              <w:rPr>
                <w:rFonts w:cs="Arial"/>
                <w:szCs w:val="22"/>
              </w:rPr>
              <w:fldChar w:fldCharType="separate"/>
            </w:r>
            <w:r w:rsidRPr="00B169D6">
              <w:rPr>
                <w:rFonts w:cs="Arial"/>
                <w:szCs w:val="22"/>
              </w:rPr>
              <w:fldChar w:fldCharType="end"/>
            </w:r>
            <w:r w:rsidRPr="00B169D6">
              <w:rPr>
                <w:rFonts w:cs="Arial"/>
                <w:szCs w:val="22"/>
              </w:rPr>
              <w:tab/>
              <w:t>Individual Person</w:t>
            </w:r>
          </w:p>
        </w:tc>
      </w:tr>
      <w:tr w:rsidR="001C1BFE" w:rsidRPr="00B169D6">
        <w:tc>
          <w:tcPr>
            <w:tcW w:w="8444" w:type="dxa"/>
            <w:tcBorders>
              <w:top w:val="nil"/>
              <w:left w:val="nil"/>
              <w:bottom w:val="nil"/>
              <w:right w:val="nil"/>
            </w:tcBorders>
          </w:tcPr>
          <w:p w:rsidR="001C1BFE" w:rsidRPr="00B169D6" w:rsidRDefault="001C1BFE" w:rsidP="00B169D6">
            <w:pPr>
              <w:pStyle w:val="UserInputField"/>
              <w:ind w:left="720" w:hanging="720"/>
              <w:rPr>
                <w:rFonts w:cs="Arial"/>
              </w:rPr>
            </w:pPr>
            <w:r w:rsidRPr="00B169D6">
              <w:rPr>
                <w:rFonts w:cs="Arial"/>
                <w:szCs w:val="22"/>
              </w:rPr>
              <w:fldChar w:fldCharType="begin">
                <w:ffData>
                  <w:name w:val="Check1"/>
                  <w:enabled/>
                  <w:calcOnExit w:val="0"/>
                  <w:checkBox>
                    <w:sizeAuto/>
                    <w:default w:val="0"/>
                  </w:checkBox>
                </w:ffData>
              </w:fldChar>
            </w:r>
            <w:r w:rsidRPr="00B169D6">
              <w:rPr>
                <w:rFonts w:cs="Arial"/>
                <w:szCs w:val="22"/>
              </w:rPr>
              <w:instrText xml:space="preserve"> FORMCHECKBOX </w:instrText>
            </w:r>
            <w:r w:rsidR="00CC2E58">
              <w:rPr>
                <w:rFonts w:cs="Arial"/>
                <w:szCs w:val="22"/>
              </w:rPr>
            </w:r>
            <w:r w:rsidR="00CC2E58">
              <w:rPr>
                <w:rFonts w:cs="Arial"/>
                <w:szCs w:val="22"/>
              </w:rPr>
              <w:fldChar w:fldCharType="separate"/>
            </w:r>
            <w:r w:rsidRPr="00B169D6">
              <w:rPr>
                <w:rFonts w:cs="Arial"/>
                <w:szCs w:val="22"/>
              </w:rPr>
              <w:fldChar w:fldCharType="end"/>
            </w:r>
            <w:r w:rsidRPr="00B169D6">
              <w:rPr>
                <w:rFonts w:cs="Arial"/>
                <w:szCs w:val="22"/>
              </w:rPr>
              <w:tab/>
            </w:r>
            <w:r w:rsidRPr="00B169D6">
              <w:rPr>
                <w:rFonts w:cs="Arial"/>
              </w:rPr>
              <w:t>Other Market Participant (if selected, please provide a brief description in the box immediately below)</w:t>
            </w:r>
          </w:p>
          <w:p w:rsidR="001C1BFE" w:rsidRPr="00B169D6" w:rsidRDefault="001C1BFE" w:rsidP="00B169D6">
            <w:pPr>
              <w:pStyle w:val="UserInputField"/>
              <w:ind w:left="720"/>
              <w:rPr>
                <w:rFonts w:cs="Arial"/>
              </w:rPr>
            </w:pPr>
            <w:r w:rsidRPr="00B169D6">
              <w:rPr>
                <w:rFonts w:cs="Arial"/>
                <w:szCs w:val="22"/>
                <w:bdr w:val="single" w:sz="4" w:space="0" w:color="auto"/>
              </w:rPr>
              <w:fldChar w:fldCharType="begin">
                <w:ffData>
                  <w:name w:val="Text1"/>
                  <w:enabled/>
                  <w:calcOnExit w:val="0"/>
                  <w:textInput/>
                </w:ffData>
              </w:fldChar>
            </w:r>
            <w:r w:rsidRPr="00B169D6">
              <w:rPr>
                <w:rFonts w:cs="Arial"/>
                <w:szCs w:val="22"/>
                <w:bdr w:val="single" w:sz="4" w:space="0" w:color="auto"/>
              </w:rPr>
              <w:instrText xml:space="preserve"> FORMTEXT </w:instrText>
            </w:r>
            <w:r w:rsidRPr="00B169D6">
              <w:rPr>
                <w:rFonts w:cs="Arial"/>
                <w:szCs w:val="22"/>
                <w:bdr w:val="single" w:sz="4" w:space="0" w:color="auto"/>
              </w:rPr>
            </w:r>
            <w:r w:rsidRPr="00B169D6">
              <w:rPr>
                <w:rFonts w:cs="Arial"/>
                <w:szCs w:val="22"/>
                <w:bdr w:val="single" w:sz="4" w:space="0" w:color="auto"/>
              </w:rPr>
              <w:fldChar w:fldCharType="separate"/>
            </w:r>
            <w:r w:rsidR="00B869A3">
              <w:rPr>
                <w:rFonts w:cs="Arial"/>
                <w:noProof/>
                <w:szCs w:val="22"/>
                <w:bdr w:val="single" w:sz="4" w:space="0" w:color="auto"/>
              </w:rPr>
              <w:t> </w:t>
            </w:r>
            <w:r w:rsidR="00B869A3">
              <w:rPr>
                <w:rFonts w:cs="Arial"/>
                <w:noProof/>
                <w:szCs w:val="22"/>
                <w:bdr w:val="single" w:sz="4" w:space="0" w:color="auto"/>
              </w:rPr>
              <w:t> </w:t>
            </w:r>
            <w:r w:rsidR="00B869A3">
              <w:rPr>
                <w:rFonts w:cs="Arial"/>
                <w:noProof/>
                <w:szCs w:val="22"/>
                <w:bdr w:val="single" w:sz="4" w:space="0" w:color="auto"/>
              </w:rPr>
              <w:t> </w:t>
            </w:r>
            <w:r w:rsidR="00B869A3">
              <w:rPr>
                <w:rFonts w:cs="Arial"/>
                <w:noProof/>
                <w:szCs w:val="22"/>
                <w:bdr w:val="single" w:sz="4" w:space="0" w:color="auto"/>
              </w:rPr>
              <w:t> </w:t>
            </w:r>
            <w:r w:rsidR="00B869A3">
              <w:rPr>
                <w:rFonts w:cs="Arial"/>
                <w:noProof/>
                <w:szCs w:val="22"/>
                <w:bdr w:val="single" w:sz="4" w:space="0" w:color="auto"/>
              </w:rPr>
              <w:t> </w:t>
            </w:r>
            <w:r w:rsidRPr="00B169D6">
              <w:rPr>
                <w:rFonts w:cs="Arial"/>
                <w:szCs w:val="22"/>
                <w:bdr w:val="single" w:sz="4" w:space="0" w:color="auto"/>
              </w:rPr>
              <w:fldChar w:fldCharType="end"/>
            </w:r>
          </w:p>
        </w:tc>
      </w:tr>
    </w:tbl>
    <w:p w:rsidR="001C1BFE" w:rsidRPr="00DF4D38" w:rsidRDefault="001C1BFE" w:rsidP="001C1BFE">
      <w:pPr>
        <w:rPr>
          <w:rFonts w:cs="Arial"/>
          <w:b/>
          <w:szCs w:val="22"/>
        </w:rPr>
      </w:pPr>
    </w:p>
    <w:p w:rsidR="001C1BFE" w:rsidRPr="00DF4D38" w:rsidRDefault="001C1BFE" w:rsidP="00B82CDE">
      <w:pPr>
        <w:pStyle w:val="BodyText"/>
      </w:pPr>
      <w:r w:rsidRPr="00DF4D38">
        <w:t xml:space="preserve">If the </w:t>
      </w:r>
      <w:r w:rsidR="00CE4476">
        <w:t>A</w:t>
      </w:r>
      <w:r w:rsidRPr="00DF4D38">
        <w:t xml:space="preserve">pplicant </w:t>
      </w:r>
      <w:r>
        <w:t>did not check “I</w:t>
      </w:r>
      <w:r w:rsidRPr="00DF4D38">
        <w:t xml:space="preserve">ndividual </w:t>
      </w:r>
      <w:r>
        <w:t>P</w:t>
      </w:r>
      <w:r w:rsidRPr="00DF4D38">
        <w:t>erson</w:t>
      </w:r>
      <w:r>
        <w:t>,” d</w:t>
      </w:r>
      <w:r w:rsidRPr="00DF4D38">
        <w:t xml:space="preserve">escribe the </w:t>
      </w:r>
      <w:r>
        <w:t xml:space="preserve">nature of the </w:t>
      </w:r>
      <w:r w:rsidR="00CE4476">
        <w:t>A</w:t>
      </w:r>
      <w:r w:rsidRPr="00DF4D38">
        <w:t xml:space="preserve">pplicant’s core </w:t>
      </w:r>
      <w:r>
        <w:t xml:space="preserve">business or organization. Additionally, describe </w:t>
      </w:r>
      <w:r w:rsidRPr="00DF4D38">
        <w:t xml:space="preserve">the structure of the </w:t>
      </w:r>
      <w:r w:rsidR="00CE4476">
        <w:t>A</w:t>
      </w:r>
      <w:r w:rsidRPr="00DF4D38">
        <w:t>pplicant’s organization</w:t>
      </w:r>
      <w:r>
        <w:t xml:space="preserve">, </w:t>
      </w:r>
      <w:r w:rsidRPr="00DF4D38">
        <w:t>includ</w:t>
      </w:r>
      <w:r>
        <w:t xml:space="preserve">ing </w:t>
      </w:r>
      <w:r w:rsidRPr="00DF4D38">
        <w:t xml:space="preserve">whether the entity is a sole proprietorship, partnership, limited partnership, limited liability company (LLC), limited liability </w:t>
      </w:r>
      <w:r>
        <w:t>partnership (LLP</w:t>
      </w:r>
      <w:r w:rsidRPr="00DF4D38">
        <w:t>)</w:t>
      </w:r>
      <w:r>
        <w:t xml:space="preserve">, </w:t>
      </w:r>
      <w:r w:rsidRPr="00DF4D38">
        <w:t xml:space="preserve">corporation (for-profit), nonprofit corporation (not-for-profit), or cooperative. </w:t>
      </w:r>
      <w:r>
        <w:t>If a field below is not applicable or unanswerable, please respond with “n/a.”</w:t>
      </w:r>
    </w:p>
    <w:p w:rsidR="001C1BFE" w:rsidRPr="00DF4D38" w:rsidRDefault="001C1BFE" w:rsidP="001C1BFE">
      <w:pPr>
        <w:tabs>
          <w:tab w:val="left" w:pos="2070"/>
        </w:tabs>
        <w:rPr>
          <w:rFonts w:cs="Arial"/>
          <w:b/>
          <w:i/>
          <w:sz w:val="16"/>
          <w:szCs w:val="16"/>
        </w:rPr>
      </w:pPr>
      <w:r w:rsidRPr="00DF4D38">
        <w:rPr>
          <w:rFonts w:cs="Arial"/>
          <w:b/>
          <w:i/>
          <w:sz w:val="16"/>
          <w:szCs w:val="16"/>
        </w:rPr>
        <w:t xml:space="preserve">Describe the </w:t>
      </w:r>
      <w:r>
        <w:rPr>
          <w:rFonts w:cs="Arial"/>
          <w:b/>
          <w:i/>
          <w:sz w:val="16"/>
          <w:szCs w:val="16"/>
        </w:rPr>
        <w:t xml:space="preserve">Nature of the </w:t>
      </w:r>
      <w:r w:rsidRPr="00DF4D38">
        <w:rPr>
          <w:rFonts w:cs="Arial"/>
          <w:b/>
          <w:i/>
          <w:sz w:val="16"/>
          <w:szCs w:val="16"/>
        </w:rPr>
        <w:t xml:space="preserve">Applicant’s </w:t>
      </w:r>
      <w:r>
        <w:rPr>
          <w:rFonts w:cs="Arial"/>
          <w:b/>
          <w:i/>
          <w:sz w:val="16"/>
          <w:szCs w:val="16"/>
        </w:rPr>
        <w:t>Core Business or Organization</w:t>
      </w:r>
      <w:r w:rsidRPr="00DF4D38">
        <w:rPr>
          <w:rFonts w:cs="Arial"/>
          <w:b/>
          <w:i/>
          <w:sz w:val="16"/>
          <w:szCs w:val="16"/>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1C1BFE" w:rsidRPr="00B169D6">
        <w:tc>
          <w:tcPr>
            <w:tcW w:w="9360" w:type="dxa"/>
          </w:tcPr>
          <w:p w:rsidR="001C1BFE" w:rsidRPr="00B169D6" w:rsidRDefault="001C1BFE" w:rsidP="001C1BFE">
            <w:pPr>
              <w:pStyle w:val="UserInputField"/>
              <w:rPr>
                <w:rFonts w:cs="Arial"/>
                <w:szCs w:val="22"/>
              </w:rPr>
            </w:pPr>
            <w:r w:rsidRPr="00B169D6">
              <w:rPr>
                <w:rFonts w:cs="Arial"/>
                <w:szCs w:val="22"/>
              </w:rPr>
              <w:fldChar w:fldCharType="begin">
                <w:ffData>
                  <w:name w:val="Text1"/>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bl>
    <w:p w:rsidR="001C1BFE" w:rsidRPr="00DF4D38" w:rsidRDefault="001C1BFE" w:rsidP="001C1BFE">
      <w:pPr>
        <w:keepNext/>
        <w:tabs>
          <w:tab w:val="left" w:pos="3565"/>
          <w:tab w:val="left" w:pos="3780"/>
          <w:tab w:val="left" w:pos="5760"/>
          <w:tab w:val="left" w:pos="7560"/>
        </w:tabs>
        <w:rPr>
          <w:rFonts w:cs="Arial"/>
          <w:b/>
          <w:i/>
          <w:sz w:val="16"/>
          <w:szCs w:val="16"/>
        </w:rPr>
      </w:pPr>
      <w:r>
        <w:rPr>
          <w:rFonts w:cs="Arial"/>
          <w:b/>
          <w:i/>
          <w:sz w:val="16"/>
          <w:szCs w:val="16"/>
        </w:rPr>
        <w:tab/>
      </w:r>
      <w:r>
        <w:rPr>
          <w:rFonts w:cs="Arial"/>
          <w:b/>
          <w:i/>
          <w:sz w:val="16"/>
          <w:szCs w:val="16"/>
        </w:rPr>
        <w:tab/>
      </w:r>
      <w:r>
        <w:rPr>
          <w:rFonts w:cs="Arial"/>
          <w:b/>
          <w:i/>
          <w:sz w:val="16"/>
          <w:szCs w:val="16"/>
        </w:rPr>
        <w:tab/>
      </w:r>
      <w:r w:rsidRPr="00DF4D38">
        <w:rPr>
          <w:rFonts w:cs="Arial"/>
          <w:b/>
          <w:i/>
          <w:sz w:val="16"/>
          <w:szCs w:val="16"/>
        </w:rPr>
        <w:tab/>
        <w:t>D</w:t>
      </w:r>
      <w:r>
        <w:rPr>
          <w:rFonts w:cs="Arial"/>
          <w:b/>
          <w:i/>
          <w:sz w:val="16"/>
          <w:szCs w:val="16"/>
        </w:rPr>
        <w:t xml:space="preserve">un </w:t>
      </w:r>
      <w:r w:rsidRPr="00DF4D38">
        <w:rPr>
          <w:rFonts w:cs="Arial"/>
          <w:b/>
          <w:i/>
          <w:sz w:val="16"/>
          <w:szCs w:val="16"/>
        </w:rPr>
        <w:t>&amp;</w:t>
      </w:r>
      <w:r>
        <w:rPr>
          <w:rFonts w:cs="Arial"/>
          <w:b/>
          <w:i/>
          <w:sz w:val="16"/>
          <w:szCs w:val="16"/>
        </w:rPr>
        <w:t xml:space="preserve"> Bradstreet</w:t>
      </w:r>
      <w:r w:rsidRPr="00DF4D38">
        <w:rPr>
          <w:rFonts w:cs="Arial"/>
          <w:b/>
          <w:i/>
          <w:sz w:val="16"/>
          <w:szCs w:val="16"/>
        </w:rPr>
        <w:t xml:space="preserve"> </w:t>
      </w:r>
      <w:r>
        <w:rPr>
          <w:rFonts w:cs="Arial"/>
          <w:b/>
          <w:i/>
          <w:sz w:val="16"/>
          <w:szCs w:val="16"/>
        </w:rPr>
        <w:t>or</w:t>
      </w:r>
    </w:p>
    <w:p w:rsidR="001C1BFE" w:rsidRPr="00DF4D38" w:rsidRDefault="001C1BFE" w:rsidP="001C1BFE">
      <w:pPr>
        <w:keepNext/>
        <w:tabs>
          <w:tab w:val="left" w:pos="3510"/>
          <w:tab w:val="left" w:pos="3565"/>
          <w:tab w:val="left" w:pos="5490"/>
          <w:tab w:val="left" w:pos="7560"/>
        </w:tabs>
        <w:rPr>
          <w:rFonts w:cs="Arial"/>
          <w:b/>
          <w:i/>
          <w:sz w:val="16"/>
          <w:szCs w:val="16"/>
        </w:rPr>
      </w:pPr>
      <w:r w:rsidRPr="00DF4D38">
        <w:rPr>
          <w:rFonts w:cs="Arial"/>
          <w:b/>
          <w:i/>
          <w:sz w:val="16"/>
          <w:szCs w:val="16"/>
        </w:rPr>
        <w:t>Place of Incorporation</w:t>
      </w:r>
      <w:r w:rsidRPr="00DF4D38">
        <w:rPr>
          <w:rFonts w:cs="Arial"/>
          <w:b/>
          <w:i/>
          <w:sz w:val="16"/>
          <w:szCs w:val="16"/>
        </w:rPr>
        <w:tab/>
      </w:r>
      <w:r w:rsidRPr="00DF4D38">
        <w:rPr>
          <w:rFonts w:cs="Arial"/>
          <w:b/>
          <w:i/>
          <w:sz w:val="16"/>
          <w:szCs w:val="16"/>
        </w:rPr>
        <w:tab/>
      </w:r>
      <w:r w:rsidRPr="00DF4D38">
        <w:rPr>
          <w:rFonts w:cs="Arial"/>
          <w:b/>
          <w:i/>
          <w:sz w:val="16"/>
          <w:szCs w:val="16"/>
        </w:rPr>
        <w:tab/>
        <w:t>Federal Tax ID</w:t>
      </w:r>
      <w:r w:rsidRPr="00DF4D38" w:rsidDel="007626B3">
        <w:rPr>
          <w:rFonts w:cs="Arial"/>
          <w:b/>
          <w:i/>
          <w:sz w:val="16"/>
          <w:szCs w:val="16"/>
        </w:rPr>
        <w:t xml:space="preserve"> </w:t>
      </w:r>
      <w:r w:rsidRPr="00DF4D38">
        <w:rPr>
          <w:rFonts w:cs="Arial"/>
          <w:b/>
          <w:i/>
          <w:sz w:val="16"/>
          <w:szCs w:val="16"/>
        </w:rPr>
        <w:tab/>
      </w:r>
      <w:r>
        <w:rPr>
          <w:rFonts w:cs="Arial"/>
          <w:b/>
          <w:i/>
          <w:sz w:val="16"/>
          <w:szCs w:val="16"/>
        </w:rPr>
        <w:t>DUNS Number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28"/>
        <w:gridCol w:w="288"/>
        <w:gridCol w:w="1728"/>
        <w:gridCol w:w="288"/>
        <w:gridCol w:w="1728"/>
      </w:tblGrid>
      <w:tr w:rsidR="001C1BFE" w:rsidRPr="00B169D6">
        <w:tc>
          <w:tcPr>
            <w:tcW w:w="5328" w:type="dxa"/>
          </w:tcPr>
          <w:p w:rsidR="001C1BFE" w:rsidRPr="00B169D6" w:rsidRDefault="001C1BFE" w:rsidP="001C1BFE">
            <w:pPr>
              <w:pStyle w:val="UserInputField"/>
              <w:rPr>
                <w:rFonts w:cs="Arial"/>
                <w:szCs w:val="22"/>
              </w:rPr>
            </w:pPr>
            <w:r w:rsidRPr="00B169D6">
              <w:rPr>
                <w:rFonts w:cs="Arial"/>
                <w:szCs w:val="22"/>
              </w:rPr>
              <w:fldChar w:fldCharType="begin">
                <w:ffData>
                  <w:name w:val="Text1"/>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88" w:type="dxa"/>
            <w:tcBorders>
              <w:top w:val="nil"/>
              <w:bottom w:val="nil"/>
            </w:tcBorders>
          </w:tcPr>
          <w:p w:rsidR="001C1BFE" w:rsidRPr="00B169D6" w:rsidRDefault="001C1BFE" w:rsidP="001C1BFE">
            <w:pPr>
              <w:pStyle w:val="UserInputField"/>
              <w:rPr>
                <w:rFonts w:cs="Arial"/>
                <w:b/>
                <w:szCs w:val="22"/>
              </w:rPr>
            </w:pPr>
          </w:p>
        </w:tc>
        <w:tc>
          <w:tcPr>
            <w:tcW w:w="1728" w:type="dxa"/>
          </w:tcPr>
          <w:p w:rsidR="001C1BFE" w:rsidRPr="00B169D6" w:rsidRDefault="001C1BFE" w:rsidP="001C1BFE">
            <w:pPr>
              <w:pStyle w:val="UserInputField"/>
              <w:rPr>
                <w:rFonts w:cs="Arial"/>
                <w:b/>
                <w:szCs w:val="22"/>
              </w:rPr>
            </w:pPr>
            <w:r w:rsidRPr="00B169D6">
              <w:rPr>
                <w:rFonts w:cs="Arial"/>
              </w:rPr>
              <w:fldChar w:fldCharType="begin">
                <w:ffData>
                  <w:name w:val="Text1"/>
                  <w:enabled/>
                  <w:calcOnExit w:val="0"/>
                  <w:textInput/>
                </w:ffData>
              </w:fldChar>
            </w:r>
            <w:r w:rsidRPr="00B169D6">
              <w:rPr>
                <w:rFonts w:cs="Arial"/>
              </w:rPr>
              <w:instrText xml:space="preserve"> FORMTEXT </w:instrText>
            </w:r>
            <w:r w:rsidRPr="00B169D6">
              <w:rPr>
                <w:rFonts w:cs="Arial"/>
              </w:rPr>
            </w:r>
            <w:r w:rsidRPr="00B169D6">
              <w:rPr>
                <w:rFonts w:cs="Arial"/>
              </w:rPr>
              <w:fldChar w:fldCharType="separate"/>
            </w:r>
            <w:r w:rsidR="00B869A3">
              <w:rPr>
                <w:rFonts w:cs="Arial"/>
                <w:noProof/>
              </w:rPr>
              <w:t> </w:t>
            </w:r>
            <w:r w:rsidR="00B869A3">
              <w:rPr>
                <w:rFonts w:cs="Arial"/>
                <w:noProof/>
              </w:rPr>
              <w:t> </w:t>
            </w:r>
            <w:r w:rsidR="00B869A3">
              <w:rPr>
                <w:rFonts w:cs="Arial"/>
                <w:noProof/>
              </w:rPr>
              <w:t> </w:t>
            </w:r>
            <w:r w:rsidR="00B869A3">
              <w:rPr>
                <w:rFonts w:cs="Arial"/>
                <w:noProof/>
              </w:rPr>
              <w:t> </w:t>
            </w:r>
            <w:r w:rsidR="00B869A3">
              <w:rPr>
                <w:rFonts w:cs="Arial"/>
                <w:noProof/>
              </w:rPr>
              <w:t> </w:t>
            </w:r>
            <w:r w:rsidRPr="00B169D6">
              <w:rPr>
                <w:rFonts w:cs="Arial"/>
              </w:rPr>
              <w:fldChar w:fldCharType="end"/>
            </w:r>
          </w:p>
        </w:tc>
        <w:tc>
          <w:tcPr>
            <w:tcW w:w="288" w:type="dxa"/>
            <w:tcBorders>
              <w:top w:val="nil"/>
              <w:bottom w:val="nil"/>
            </w:tcBorders>
          </w:tcPr>
          <w:p w:rsidR="001C1BFE" w:rsidRPr="00B169D6" w:rsidRDefault="001C1BFE" w:rsidP="001C1BFE">
            <w:pPr>
              <w:pStyle w:val="UserInputField"/>
              <w:rPr>
                <w:rFonts w:cs="Arial"/>
                <w:b/>
                <w:szCs w:val="22"/>
              </w:rPr>
            </w:pPr>
          </w:p>
        </w:tc>
        <w:tc>
          <w:tcPr>
            <w:tcW w:w="1728" w:type="dxa"/>
          </w:tcPr>
          <w:p w:rsidR="001C1BFE" w:rsidRPr="00B169D6" w:rsidRDefault="001C1BFE" w:rsidP="001C1BFE">
            <w:pPr>
              <w:pStyle w:val="UserInputField"/>
              <w:rPr>
                <w:rFonts w:cs="Arial"/>
                <w:b/>
                <w:szCs w:val="22"/>
              </w:rPr>
            </w:pPr>
            <w:r w:rsidRPr="00B169D6">
              <w:rPr>
                <w:rFonts w:cs="Arial"/>
              </w:rPr>
              <w:fldChar w:fldCharType="begin">
                <w:ffData>
                  <w:name w:val="Text1"/>
                  <w:enabled/>
                  <w:calcOnExit w:val="0"/>
                  <w:textInput/>
                </w:ffData>
              </w:fldChar>
            </w:r>
            <w:r w:rsidRPr="00B169D6">
              <w:rPr>
                <w:rFonts w:cs="Arial"/>
              </w:rPr>
              <w:instrText xml:space="preserve"> FORMTEXT </w:instrText>
            </w:r>
            <w:r w:rsidRPr="00B169D6">
              <w:rPr>
                <w:rFonts w:cs="Arial"/>
              </w:rPr>
            </w:r>
            <w:r w:rsidRPr="00B169D6">
              <w:rPr>
                <w:rFonts w:cs="Arial"/>
              </w:rPr>
              <w:fldChar w:fldCharType="separate"/>
            </w:r>
            <w:r w:rsidR="00B869A3">
              <w:rPr>
                <w:rFonts w:cs="Arial"/>
                <w:noProof/>
              </w:rPr>
              <w:t> </w:t>
            </w:r>
            <w:r w:rsidR="00B869A3">
              <w:rPr>
                <w:rFonts w:cs="Arial"/>
                <w:noProof/>
              </w:rPr>
              <w:t> </w:t>
            </w:r>
            <w:r w:rsidR="00B869A3">
              <w:rPr>
                <w:rFonts w:cs="Arial"/>
                <w:noProof/>
              </w:rPr>
              <w:t> </w:t>
            </w:r>
            <w:r w:rsidR="00B869A3">
              <w:rPr>
                <w:rFonts w:cs="Arial"/>
                <w:noProof/>
              </w:rPr>
              <w:t> </w:t>
            </w:r>
            <w:r w:rsidR="00B869A3">
              <w:rPr>
                <w:rFonts w:cs="Arial"/>
                <w:noProof/>
              </w:rPr>
              <w:t> </w:t>
            </w:r>
            <w:r w:rsidRPr="00B169D6">
              <w:rPr>
                <w:rFonts w:cs="Arial"/>
              </w:rPr>
              <w:fldChar w:fldCharType="end"/>
            </w:r>
          </w:p>
        </w:tc>
      </w:tr>
    </w:tbl>
    <w:p w:rsidR="001C1BFE" w:rsidRPr="00DF4D38" w:rsidRDefault="001C1BFE" w:rsidP="001C1BFE">
      <w:pPr>
        <w:tabs>
          <w:tab w:val="left" w:pos="2070"/>
        </w:tabs>
        <w:rPr>
          <w:rFonts w:cs="Arial"/>
          <w:b/>
          <w:i/>
          <w:sz w:val="16"/>
          <w:szCs w:val="16"/>
        </w:rPr>
      </w:pPr>
      <w:r w:rsidRPr="00DF4D38">
        <w:rPr>
          <w:rFonts w:cs="Arial"/>
          <w:b/>
          <w:i/>
          <w:sz w:val="16"/>
          <w:szCs w:val="16"/>
        </w:rPr>
        <w:t>Year</w:t>
      </w:r>
      <w:r>
        <w:rPr>
          <w:rFonts w:cs="Arial"/>
          <w:b/>
          <w:i/>
          <w:sz w:val="16"/>
          <w:szCs w:val="16"/>
        </w:rPr>
        <w:t xml:space="preserve"> Founded</w:t>
      </w:r>
      <w:r w:rsidRPr="00DF4D38">
        <w:rPr>
          <w:rFonts w:cs="Arial"/>
          <w:b/>
          <w:i/>
          <w:sz w:val="16"/>
          <w:szCs w:val="16"/>
        </w:rPr>
        <w:tab/>
        <w:t>URL for Applicant’s Web Site</w:t>
      </w:r>
      <w:r w:rsidRPr="00DF4D38" w:rsidDel="00DD5E59">
        <w:rPr>
          <w:rFonts w:cs="Arial"/>
          <w:b/>
          <w:i/>
          <w:sz w:val="16"/>
          <w:szCs w:val="16"/>
        </w:rPr>
        <w:t xml:space="preserve"> </w:t>
      </w:r>
    </w:p>
    <w:tbl>
      <w:tblPr>
        <w:tblW w:w="6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84"/>
        <w:gridCol w:w="576"/>
        <w:gridCol w:w="4518"/>
      </w:tblGrid>
      <w:tr w:rsidR="001C1BFE" w:rsidRPr="00B169D6">
        <w:tc>
          <w:tcPr>
            <w:tcW w:w="1584" w:type="dxa"/>
          </w:tcPr>
          <w:p w:rsidR="001C1BFE" w:rsidRPr="00B169D6" w:rsidRDefault="001C1BFE" w:rsidP="001C1BFE">
            <w:pPr>
              <w:pStyle w:val="UserInputField"/>
              <w:rPr>
                <w:rFonts w:cs="Arial"/>
              </w:rPr>
            </w:pPr>
            <w:r w:rsidRPr="00B169D6">
              <w:rPr>
                <w:rFonts w:cs="Arial"/>
              </w:rPr>
              <w:fldChar w:fldCharType="begin">
                <w:ffData>
                  <w:name w:val="Text1"/>
                  <w:enabled/>
                  <w:calcOnExit w:val="0"/>
                  <w:textInput/>
                </w:ffData>
              </w:fldChar>
            </w:r>
            <w:r w:rsidRPr="00B169D6">
              <w:rPr>
                <w:rFonts w:cs="Arial"/>
              </w:rPr>
              <w:instrText xml:space="preserve"> FORMTEXT </w:instrText>
            </w:r>
            <w:r w:rsidRPr="00B169D6">
              <w:rPr>
                <w:rFonts w:cs="Arial"/>
              </w:rPr>
            </w:r>
            <w:r w:rsidRPr="00B169D6">
              <w:rPr>
                <w:rFonts w:cs="Arial"/>
              </w:rPr>
              <w:fldChar w:fldCharType="separate"/>
            </w:r>
            <w:r w:rsidR="00B869A3">
              <w:rPr>
                <w:rFonts w:cs="Arial"/>
                <w:noProof/>
              </w:rPr>
              <w:t> </w:t>
            </w:r>
            <w:r w:rsidR="00B869A3">
              <w:rPr>
                <w:rFonts w:cs="Arial"/>
                <w:noProof/>
              </w:rPr>
              <w:t> </w:t>
            </w:r>
            <w:r w:rsidR="00B869A3">
              <w:rPr>
                <w:rFonts w:cs="Arial"/>
                <w:noProof/>
              </w:rPr>
              <w:t> </w:t>
            </w:r>
            <w:r w:rsidR="00B869A3">
              <w:rPr>
                <w:rFonts w:cs="Arial"/>
                <w:noProof/>
              </w:rPr>
              <w:t> </w:t>
            </w:r>
            <w:r w:rsidR="00B869A3">
              <w:rPr>
                <w:rFonts w:cs="Arial"/>
                <w:noProof/>
              </w:rPr>
              <w:t> </w:t>
            </w:r>
            <w:r w:rsidRPr="00B169D6">
              <w:rPr>
                <w:rFonts w:cs="Arial"/>
              </w:rPr>
              <w:fldChar w:fldCharType="end"/>
            </w:r>
          </w:p>
        </w:tc>
        <w:tc>
          <w:tcPr>
            <w:tcW w:w="576" w:type="dxa"/>
            <w:tcBorders>
              <w:top w:val="nil"/>
              <w:bottom w:val="nil"/>
            </w:tcBorders>
          </w:tcPr>
          <w:p w:rsidR="001C1BFE" w:rsidRPr="00B169D6" w:rsidRDefault="001C1BFE" w:rsidP="001C1BFE">
            <w:pPr>
              <w:pStyle w:val="UserInputField"/>
              <w:rPr>
                <w:rFonts w:cs="Arial"/>
              </w:rPr>
            </w:pPr>
          </w:p>
        </w:tc>
        <w:tc>
          <w:tcPr>
            <w:tcW w:w="4518" w:type="dxa"/>
          </w:tcPr>
          <w:p w:rsidR="001C1BFE" w:rsidRPr="00B169D6" w:rsidRDefault="001C1BFE" w:rsidP="001C1BFE">
            <w:pPr>
              <w:pStyle w:val="UserInputField"/>
              <w:rPr>
                <w:rFonts w:cs="Arial"/>
              </w:rPr>
            </w:pPr>
            <w:r w:rsidRPr="00B169D6">
              <w:rPr>
                <w:rFonts w:cs="Arial"/>
              </w:rPr>
              <w:fldChar w:fldCharType="begin">
                <w:ffData>
                  <w:name w:val="Text1"/>
                  <w:enabled/>
                  <w:calcOnExit w:val="0"/>
                  <w:textInput/>
                </w:ffData>
              </w:fldChar>
            </w:r>
            <w:r w:rsidRPr="00B169D6">
              <w:rPr>
                <w:rFonts w:cs="Arial"/>
              </w:rPr>
              <w:instrText xml:space="preserve"> FORMTEXT </w:instrText>
            </w:r>
            <w:r w:rsidRPr="00B169D6">
              <w:rPr>
                <w:rFonts w:cs="Arial"/>
              </w:rPr>
            </w:r>
            <w:r w:rsidRPr="00B169D6">
              <w:rPr>
                <w:rFonts w:cs="Arial"/>
              </w:rPr>
              <w:fldChar w:fldCharType="separate"/>
            </w:r>
            <w:r w:rsidR="00B869A3">
              <w:rPr>
                <w:rFonts w:cs="Arial"/>
                <w:noProof/>
              </w:rPr>
              <w:t> </w:t>
            </w:r>
            <w:r w:rsidR="00B869A3">
              <w:rPr>
                <w:rFonts w:cs="Arial"/>
                <w:noProof/>
              </w:rPr>
              <w:t> </w:t>
            </w:r>
            <w:r w:rsidR="00B869A3">
              <w:rPr>
                <w:rFonts w:cs="Arial"/>
                <w:noProof/>
              </w:rPr>
              <w:t> </w:t>
            </w:r>
            <w:r w:rsidR="00B869A3">
              <w:rPr>
                <w:rFonts w:cs="Arial"/>
                <w:noProof/>
              </w:rPr>
              <w:t> </w:t>
            </w:r>
            <w:r w:rsidR="00B869A3">
              <w:rPr>
                <w:rFonts w:cs="Arial"/>
                <w:noProof/>
              </w:rPr>
              <w:t> </w:t>
            </w:r>
            <w:r w:rsidRPr="00B169D6">
              <w:rPr>
                <w:rFonts w:cs="Arial"/>
              </w:rPr>
              <w:fldChar w:fldCharType="end"/>
            </w:r>
          </w:p>
        </w:tc>
      </w:tr>
    </w:tbl>
    <w:p w:rsidR="001C1BFE" w:rsidRPr="00DF4D38" w:rsidRDefault="001C1BFE" w:rsidP="001C1BFE">
      <w:pPr>
        <w:rPr>
          <w:rFonts w:cs="Arial"/>
        </w:rPr>
      </w:pPr>
    </w:p>
    <w:p w:rsidR="001C1BFE" w:rsidRPr="00DF4D38" w:rsidRDefault="001C1BFE" w:rsidP="001C1BFE">
      <w:pPr>
        <w:rPr>
          <w:rFonts w:cs="Arial"/>
        </w:rPr>
        <w:sectPr w:rsidR="001C1BFE" w:rsidRPr="00DF4D38" w:rsidSect="00252DE2">
          <w:pgSz w:w="12240" w:h="15840" w:code="1"/>
          <w:pgMar w:top="1440" w:right="1440" w:bottom="1440" w:left="1440" w:header="576" w:footer="576" w:gutter="0"/>
          <w:cols w:space="720"/>
          <w:docGrid w:linePitch="360"/>
        </w:sectPr>
      </w:pPr>
    </w:p>
    <w:p w:rsidR="001C1BFE" w:rsidRPr="00DF4D38" w:rsidRDefault="001C1BFE" w:rsidP="001C1BFE">
      <w:pPr>
        <w:rPr>
          <w:rFonts w:cs="Arial"/>
        </w:rPr>
      </w:pPr>
      <w:r w:rsidRPr="00DF4D38">
        <w:rPr>
          <w:rFonts w:cs="Arial"/>
        </w:rPr>
        <w:lastRenderedPageBreak/>
        <w:t xml:space="preserve">If the </w:t>
      </w:r>
      <w:r w:rsidR="00CE4476">
        <w:rPr>
          <w:rFonts w:cs="Arial"/>
        </w:rPr>
        <w:t>A</w:t>
      </w:r>
      <w:r w:rsidRPr="00DF4D38">
        <w:rPr>
          <w:rFonts w:cs="Arial"/>
        </w:rPr>
        <w:t xml:space="preserve">pplicant </w:t>
      </w:r>
      <w:r>
        <w:rPr>
          <w:rFonts w:cs="Arial"/>
        </w:rPr>
        <w:t>checked</w:t>
      </w:r>
      <w:r w:rsidRPr="00DF4D38">
        <w:rPr>
          <w:rFonts w:cs="Arial"/>
        </w:rPr>
        <w:t xml:space="preserve"> </w:t>
      </w:r>
      <w:r>
        <w:rPr>
          <w:rFonts w:cs="Arial"/>
        </w:rPr>
        <w:t>“O</w:t>
      </w:r>
      <w:r w:rsidRPr="00DF4D38">
        <w:rPr>
          <w:rFonts w:cs="Arial"/>
        </w:rPr>
        <w:t>wner of a</w:t>
      </w:r>
      <w:r>
        <w:rPr>
          <w:rFonts w:cs="Arial"/>
        </w:rPr>
        <w:t>n Electric</w:t>
      </w:r>
      <w:r w:rsidRPr="00DF4D38">
        <w:rPr>
          <w:rFonts w:cs="Arial"/>
        </w:rPr>
        <w:t xml:space="preserve"> </w:t>
      </w:r>
      <w:r>
        <w:rPr>
          <w:rFonts w:cs="Arial"/>
        </w:rPr>
        <w:t>G</w:t>
      </w:r>
      <w:r w:rsidRPr="00DF4D38">
        <w:rPr>
          <w:rFonts w:cs="Arial"/>
        </w:rPr>
        <w:t xml:space="preserve">eneration </w:t>
      </w:r>
      <w:r>
        <w:rPr>
          <w:rFonts w:cs="Arial"/>
        </w:rPr>
        <w:t>S</w:t>
      </w:r>
      <w:r w:rsidRPr="00DF4D38">
        <w:rPr>
          <w:rFonts w:cs="Arial"/>
        </w:rPr>
        <w:t>ource</w:t>
      </w:r>
      <w:r w:rsidR="00C405AF">
        <w:rPr>
          <w:rFonts w:cs="Arial"/>
        </w:rPr>
        <w:t>(s),</w:t>
      </w:r>
      <w:r>
        <w:rPr>
          <w:rFonts w:cs="Arial"/>
        </w:rPr>
        <w:t>”</w:t>
      </w:r>
      <w:r w:rsidR="00C405AF">
        <w:rPr>
          <w:rFonts w:cs="Arial"/>
        </w:rPr>
        <w:t xml:space="preserve"> </w:t>
      </w:r>
      <w:r>
        <w:rPr>
          <w:rFonts w:cs="Arial"/>
        </w:rPr>
        <w:t>provide the name of the electric generation source and the Energy Information Administration (“EIA”) plant code, as well as the street address of the source</w:t>
      </w:r>
      <w:r w:rsidRPr="00DF4D38">
        <w:rPr>
          <w:rFonts w:cs="Arial"/>
        </w:rPr>
        <w:t xml:space="preserve">.  </w:t>
      </w:r>
    </w:p>
    <w:p w:rsidR="001C1BFE" w:rsidRPr="00DF4D38" w:rsidRDefault="001C1BFE" w:rsidP="001C1BFE">
      <w:pPr>
        <w:rPr>
          <w:rFonts w:cs="Arial"/>
        </w:rPr>
      </w:pPr>
    </w:p>
    <w:p w:rsidR="001C1BFE" w:rsidRDefault="001C1BFE" w:rsidP="001C1BFE">
      <w:pPr>
        <w:tabs>
          <w:tab w:val="left" w:pos="2430"/>
          <w:tab w:val="left" w:pos="3690"/>
          <w:tab w:val="left" w:pos="6120"/>
          <w:tab w:val="left" w:pos="7650"/>
          <w:tab w:val="left" w:pos="8730"/>
        </w:tabs>
        <w:rPr>
          <w:rFonts w:cs="Arial"/>
          <w:b/>
          <w:i/>
          <w:sz w:val="16"/>
          <w:szCs w:val="16"/>
        </w:rPr>
      </w:pPr>
      <w:r>
        <w:rPr>
          <w:rFonts w:cs="Arial"/>
          <w:b/>
          <w:i/>
          <w:sz w:val="16"/>
          <w:szCs w:val="16"/>
        </w:rPr>
        <w:tab/>
        <w:t xml:space="preserve">EIA </w:t>
      </w:r>
      <w:r>
        <w:rPr>
          <w:rFonts w:cs="Arial"/>
          <w:b/>
          <w:i/>
          <w:sz w:val="16"/>
          <w:szCs w:val="16"/>
        </w:rPr>
        <w:tab/>
      </w:r>
      <w:r>
        <w:rPr>
          <w:rFonts w:cs="Arial"/>
          <w:b/>
          <w:i/>
          <w:sz w:val="16"/>
          <w:szCs w:val="16"/>
        </w:rPr>
        <w:tab/>
      </w:r>
      <w:r>
        <w:rPr>
          <w:rFonts w:cs="Arial"/>
          <w:b/>
          <w:i/>
          <w:sz w:val="16"/>
          <w:szCs w:val="16"/>
        </w:rPr>
        <w:tab/>
      </w:r>
      <w:r>
        <w:rPr>
          <w:rFonts w:cs="Arial"/>
          <w:b/>
          <w:i/>
          <w:sz w:val="16"/>
          <w:szCs w:val="16"/>
        </w:rPr>
        <w:tab/>
      </w:r>
      <w:r w:rsidRPr="005E19BB">
        <w:rPr>
          <w:rFonts w:cs="Arial"/>
          <w:b/>
          <w:i/>
          <w:sz w:val="16"/>
          <w:szCs w:val="16"/>
        </w:rPr>
        <w:t>Postal</w:t>
      </w:r>
    </w:p>
    <w:p w:rsidR="001C1BFE" w:rsidRPr="00DF4D38" w:rsidRDefault="001C1BFE" w:rsidP="001C1BFE">
      <w:pPr>
        <w:tabs>
          <w:tab w:val="left" w:pos="2430"/>
          <w:tab w:val="left" w:pos="2520"/>
          <w:tab w:val="left" w:pos="3690"/>
          <w:tab w:val="left" w:pos="6120"/>
          <w:tab w:val="left" w:pos="7650"/>
          <w:tab w:val="left" w:pos="8730"/>
        </w:tabs>
        <w:rPr>
          <w:rFonts w:cs="Arial"/>
          <w:b/>
          <w:i/>
          <w:sz w:val="16"/>
          <w:szCs w:val="16"/>
        </w:rPr>
      </w:pPr>
      <w:r>
        <w:rPr>
          <w:rFonts w:cs="Arial"/>
          <w:b/>
          <w:i/>
          <w:sz w:val="16"/>
          <w:szCs w:val="16"/>
        </w:rPr>
        <w:t xml:space="preserve">EIA </w:t>
      </w:r>
      <w:r w:rsidRPr="00DF4D38">
        <w:rPr>
          <w:rFonts w:cs="Arial"/>
          <w:b/>
          <w:i/>
          <w:sz w:val="16"/>
          <w:szCs w:val="16"/>
        </w:rPr>
        <w:t xml:space="preserve">Generation </w:t>
      </w:r>
      <w:smartTag w:uri="urn:schemas-microsoft-com:office:smarttags" w:element="Street">
        <w:smartTag w:uri="urn:schemas-microsoft-com:office:smarttags" w:element="address">
          <w:r w:rsidRPr="00DF4D38">
            <w:rPr>
              <w:rFonts w:cs="Arial"/>
              <w:b/>
              <w:i/>
              <w:sz w:val="16"/>
              <w:szCs w:val="16"/>
            </w:rPr>
            <w:t>Source Name</w:t>
          </w:r>
          <w:r w:rsidRPr="00DF4D38">
            <w:rPr>
              <w:rFonts w:cs="Arial"/>
              <w:b/>
              <w:i/>
              <w:sz w:val="16"/>
              <w:szCs w:val="16"/>
            </w:rPr>
            <w:tab/>
          </w:r>
          <w:r>
            <w:rPr>
              <w:rFonts w:cs="Arial"/>
              <w:b/>
              <w:i/>
              <w:sz w:val="16"/>
              <w:szCs w:val="16"/>
            </w:rPr>
            <w:t>Plant Code</w:t>
          </w:r>
          <w:r>
            <w:rPr>
              <w:rFonts w:cs="Arial"/>
              <w:b/>
              <w:i/>
              <w:sz w:val="16"/>
              <w:szCs w:val="16"/>
            </w:rPr>
            <w:tab/>
            <w:t xml:space="preserve">Source </w:t>
          </w:r>
          <w:r w:rsidRPr="00DF4D38">
            <w:rPr>
              <w:rFonts w:cs="Arial"/>
              <w:b/>
              <w:i/>
              <w:sz w:val="16"/>
              <w:szCs w:val="16"/>
            </w:rPr>
            <w:t>Street</w:t>
          </w:r>
        </w:smartTag>
      </w:smartTag>
      <w:r w:rsidRPr="00DF4D38">
        <w:rPr>
          <w:rFonts w:cs="Arial"/>
          <w:b/>
          <w:i/>
          <w:sz w:val="16"/>
          <w:szCs w:val="16"/>
        </w:rPr>
        <w:t xml:space="preserve"> Address</w:t>
      </w:r>
      <w:r w:rsidRPr="00DF4D38">
        <w:rPr>
          <w:rFonts w:cs="Arial"/>
          <w:b/>
          <w:i/>
          <w:sz w:val="16"/>
          <w:szCs w:val="16"/>
        </w:rPr>
        <w:tab/>
        <w:t>City</w:t>
      </w:r>
      <w:r w:rsidRPr="00DF4D38">
        <w:rPr>
          <w:rFonts w:cs="Arial"/>
          <w:b/>
          <w:i/>
          <w:sz w:val="16"/>
          <w:szCs w:val="16"/>
        </w:rPr>
        <w:tab/>
      </w:r>
      <w:r w:rsidRPr="005E19BB">
        <w:rPr>
          <w:rFonts w:cs="Arial"/>
          <w:b/>
          <w:i/>
          <w:sz w:val="16"/>
          <w:szCs w:val="16"/>
        </w:rPr>
        <w:t>State</w:t>
      </w:r>
      <w:r w:rsidRPr="005E19BB">
        <w:rPr>
          <w:rFonts w:cs="Arial"/>
          <w:b/>
          <w:i/>
          <w:sz w:val="16"/>
          <w:szCs w:val="16"/>
        </w:rPr>
        <w:tab/>
        <w:t>Code</w:t>
      </w:r>
    </w:p>
    <w:tbl>
      <w:tblPr>
        <w:tblW w:w="96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04"/>
        <w:gridCol w:w="236"/>
        <w:gridCol w:w="1008"/>
        <w:gridCol w:w="236"/>
        <w:gridCol w:w="2160"/>
        <w:gridCol w:w="236"/>
        <w:gridCol w:w="1296"/>
        <w:gridCol w:w="236"/>
        <w:gridCol w:w="864"/>
        <w:gridCol w:w="236"/>
        <w:gridCol w:w="864"/>
      </w:tblGrid>
      <w:tr w:rsidR="001C1BFE" w:rsidRPr="00B169D6">
        <w:tc>
          <w:tcPr>
            <w:tcW w:w="2304"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008" w:type="dxa"/>
            <w:tcBorders>
              <w:right w:val="single" w:sz="4" w:space="0" w:color="auto"/>
            </w:tcBorders>
          </w:tcPr>
          <w:p w:rsidR="001C1BFE" w:rsidRPr="00B169D6" w:rsidRDefault="001C1BFE" w:rsidP="001C1BFE">
            <w:pPr>
              <w:pStyle w:val="UserInputField"/>
              <w:rPr>
                <w:rFonts w:cs="Arial"/>
                <w:szCs w:val="22"/>
              </w:rPr>
            </w:pPr>
            <w:r w:rsidRPr="00B169D6">
              <w:rPr>
                <w:rFonts w:cs="Arial"/>
                <w:szCs w:val="22"/>
              </w:rPr>
              <w:fldChar w:fldCharType="begin">
                <w:ffData>
                  <w:name w:val="Text3"/>
                  <w:enabled/>
                  <w:calcOnExit w:val="0"/>
                  <w:textInput/>
                </w:ffData>
              </w:fldChar>
            </w:r>
            <w:bookmarkStart w:id="14" w:name="Text3"/>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bookmarkEnd w:id="14"/>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2160"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296" w:type="dxa"/>
            <w:tcBorders>
              <w:righ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864"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864"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r w:rsidR="001C1BFE" w:rsidRPr="00B169D6">
        <w:tc>
          <w:tcPr>
            <w:tcW w:w="2304"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008" w:type="dxa"/>
            <w:tcBorders>
              <w:right w:val="single" w:sz="4" w:space="0" w:color="auto"/>
            </w:tcBorders>
          </w:tcPr>
          <w:p w:rsidR="001C1BFE" w:rsidRPr="00B169D6" w:rsidRDefault="001C1BFE" w:rsidP="001C1BFE">
            <w:pPr>
              <w:pStyle w:val="UserInputField"/>
              <w:rPr>
                <w:rFonts w:cs="Arial"/>
                <w:szCs w:val="22"/>
              </w:rPr>
            </w:pPr>
            <w:r w:rsidRPr="00B169D6">
              <w:rPr>
                <w:rFonts w:cs="Arial"/>
                <w:szCs w:val="22"/>
              </w:rPr>
              <w:fldChar w:fldCharType="begin">
                <w:ffData>
                  <w:name w:val="Text4"/>
                  <w:enabled/>
                  <w:calcOnExit w:val="0"/>
                  <w:textInput/>
                </w:ffData>
              </w:fldChar>
            </w:r>
            <w:bookmarkStart w:id="15" w:name="Text4"/>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bookmarkEnd w:id="15"/>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2160"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296" w:type="dxa"/>
            <w:tcBorders>
              <w:righ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864"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864"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r w:rsidR="001C1BFE" w:rsidRPr="00B169D6">
        <w:tc>
          <w:tcPr>
            <w:tcW w:w="2304"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008" w:type="dxa"/>
            <w:tcBorders>
              <w:right w:val="single" w:sz="4" w:space="0" w:color="auto"/>
            </w:tcBorders>
          </w:tcPr>
          <w:p w:rsidR="001C1BFE" w:rsidRPr="00B169D6" w:rsidRDefault="001C1BFE" w:rsidP="001C1BFE">
            <w:pPr>
              <w:pStyle w:val="UserInputField"/>
              <w:rPr>
                <w:rFonts w:cs="Arial"/>
                <w:szCs w:val="22"/>
              </w:rPr>
            </w:pPr>
            <w:r w:rsidRPr="00B169D6">
              <w:rPr>
                <w:rFonts w:cs="Arial"/>
                <w:szCs w:val="22"/>
              </w:rPr>
              <w:fldChar w:fldCharType="begin">
                <w:ffData>
                  <w:name w:val="Text5"/>
                  <w:enabled/>
                  <w:calcOnExit w:val="0"/>
                  <w:textInput/>
                </w:ffData>
              </w:fldChar>
            </w:r>
            <w:bookmarkStart w:id="16" w:name="Text5"/>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bookmarkEnd w:id="16"/>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2160"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296" w:type="dxa"/>
            <w:tcBorders>
              <w:righ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864"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864"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r w:rsidR="001C1BFE" w:rsidRPr="00B169D6">
        <w:tc>
          <w:tcPr>
            <w:tcW w:w="2304"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008" w:type="dxa"/>
            <w:tcBorders>
              <w:right w:val="single" w:sz="4" w:space="0" w:color="auto"/>
            </w:tcBorders>
          </w:tcPr>
          <w:p w:rsidR="001C1BFE" w:rsidRPr="00B169D6" w:rsidRDefault="001C1BFE" w:rsidP="001C1BFE">
            <w:pPr>
              <w:pStyle w:val="UserInputField"/>
              <w:rPr>
                <w:rFonts w:cs="Arial"/>
                <w:szCs w:val="22"/>
              </w:rPr>
            </w:pPr>
            <w:r w:rsidRPr="00B169D6">
              <w:rPr>
                <w:rFonts w:cs="Arial"/>
                <w:szCs w:val="22"/>
              </w:rPr>
              <w:fldChar w:fldCharType="begin">
                <w:ffData>
                  <w:name w:val="Text6"/>
                  <w:enabled/>
                  <w:calcOnExit w:val="0"/>
                  <w:textInput/>
                </w:ffData>
              </w:fldChar>
            </w:r>
            <w:bookmarkStart w:id="17" w:name="Text6"/>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bookmarkEnd w:id="17"/>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2160"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296" w:type="dxa"/>
            <w:tcBorders>
              <w:righ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864"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864"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r w:rsidR="001C1BFE" w:rsidRPr="00B169D6">
        <w:tc>
          <w:tcPr>
            <w:tcW w:w="2304"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008" w:type="dxa"/>
            <w:tcBorders>
              <w:right w:val="single" w:sz="4" w:space="0" w:color="auto"/>
            </w:tcBorders>
          </w:tcPr>
          <w:p w:rsidR="001C1BFE" w:rsidRPr="00B169D6" w:rsidRDefault="001C1BFE" w:rsidP="001C1BFE">
            <w:pPr>
              <w:pStyle w:val="UserInputField"/>
              <w:rPr>
                <w:rFonts w:cs="Arial"/>
                <w:szCs w:val="22"/>
              </w:rPr>
            </w:pPr>
            <w:r w:rsidRPr="00B169D6">
              <w:rPr>
                <w:rFonts w:cs="Arial"/>
                <w:szCs w:val="22"/>
              </w:rPr>
              <w:fldChar w:fldCharType="begin">
                <w:ffData>
                  <w:name w:val="Text7"/>
                  <w:enabled/>
                  <w:calcOnExit w:val="0"/>
                  <w:textInput/>
                </w:ffData>
              </w:fldChar>
            </w:r>
            <w:bookmarkStart w:id="18" w:name="Text7"/>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bookmarkEnd w:id="18"/>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2160"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296" w:type="dxa"/>
            <w:tcBorders>
              <w:righ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864"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864"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r w:rsidR="001C1BFE" w:rsidRPr="00B169D6">
        <w:tc>
          <w:tcPr>
            <w:tcW w:w="2304"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008" w:type="dxa"/>
            <w:tcBorders>
              <w:right w:val="single" w:sz="4" w:space="0" w:color="auto"/>
            </w:tcBorders>
          </w:tcPr>
          <w:p w:rsidR="001C1BFE" w:rsidRPr="00B169D6" w:rsidRDefault="001C1BFE" w:rsidP="001C1BFE">
            <w:pPr>
              <w:pStyle w:val="UserInputField"/>
              <w:rPr>
                <w:rFonts w:cs="Arial"/>
                <w:szCs w:val="22"/>
              </w:rPr>
            </w:pPr>
            <w:r w:rsidRPr="00B169D6">
              <w:rPr>
                <w:rFonts w:cs="Arial"/>
                <w:szCs w:val="22"/>
              </w:rPr>
              <w:fldChar w:fldCharType="begin">
                <w:ffData>
                  <w:name w:val="Text8"/>
                  <w:enabled/>
                  <w:calcOnExit w:val="0"/>
                  <w:textInput/>
                </w:ffData>
              </w:fldChar>
            </w:r>
            <w:bookmarkStart w:id="19" w:name="Text8"/>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bookmarkEnd w:id="19"/>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2160"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296" w:type="dxa"/>
            <w:tcBorders>
              <w:righ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864"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864"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r w:rsidR="001C1BFE" w:rsidRPr="00B169D6">
        <w:tc>
          <w:tcPr>
            <w:tcW w:w="2304"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008" w:type="dxa"/>
            <w:tcBorders>
              <w:right w:val="single" w:sz="4" w:space="0" w:color="auto"/>
            </w:tcBorders>
          </w:tcPr>
          <w:p w:rsidR="001C1BFE" w:rsidRPr="00B169D6" w:rsidRDefault="001C1BFE" w:rsidP="001C1BFE">
            <w:pPr>
              <w:pStyle w:val="UserInputField"/>
              <w:rPr>
                <w:rFonts w:cs="Arial"/>
                <w:szCs w:val="22"/>
              </w:rPr>
            </w:pPr>
            <w:r w:rsidRPr="00B169D6">
              <w:rPr>
                <w:rFonts w:cs="Arial"/>
                <w:szCs w:val="22"/>
              </w:rPr>
              <w:fldChar w:fldCharType="begin">
                <w:ffData>
                  <w:name w:val="Text9"/>
                  <w:enabled/>
                  <w:calcOnExit w:val="0"/>
                  <w:textInput/>
                </w:ffData>
              </w:fldChar>
            </w:r>
            <w:bookmarkStart w:id="20" w:name="Text9"/>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bookmarkEnd w:id="20"/>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2160"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296" w:type="dxa"/>
            <w:tcBorders>
              <w:righ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864"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864"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r w:rsidR="001C1BFE" w:rsidRPr="00B169D6">
        <w:tc>
          <w:tcPr>
            <w:tcW w:w="2304"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008" w:type="dxa"/>
            <w:tcBorders>
              <w:right w:val="single" w:sz="4" w:space="0" w:color="auto"/>
            </w:tcBorders>
          </w:tcPr>
          <w:p w:rsidR="001C1BFE" w:rsidRPr="00B169D6" w:rsidRDefault="001C1BFE" w:rsidP="001C1BFE">
            <w:pPr>
              <w:pStyle w:val="UserInputField"/>
              <w:rPr>
                <w:rFonts w:cs="Arial"/>
                <w:szCs w:val="22"/>
              </w:rPr>
            </w:pPr>
            <w:r w:rsidRPr="00B169D6">
              <w:rPr>
                <w:rFonts w:cs="Arial"/>
                <w:szCs w:val="22"/>
              </w:rPr>
              <w:fldChar w:fldCharType="begin">
                <w:ffData>
                  <w:name w:val="Text10"/>
                  <w:enabled/>
                  <w:calcOnExit w:val="0"/>
                  <w:textInput/>
                </w:ffData>
              </w:fldChar>
            </w:r>
            <w:bookmarkStart w:id="21" w:name="Text10"/>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bookmarkEnd w:id="21"/>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2160"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296" w:type="dxa"/>
            <w:tcBorders>
              <w:righ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864"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864"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r w:rsidR="001C1BFE" w:rsidRPr="00B169D6">
        <w:tc>
          <w:tcPr>
            <w:tcW w:w="2304"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008" w:type="dxa"/>
            <w:tcBorders>
              <w:right w:val="single" w:sz="4" w:space="0" w:color="auto"/>
            </w:tcBorders>
          </w:tcPr>
          <w:p w:rsidR="001C1BFE" w:rsidRPr="00B169D6" w:rsidRDefault="001C1BFE" w:rsidP="001C1BFE">
            <w:pPr>
              <w:pStyle w:val="UserInputField"/>
              <w:rPr>
                <w:rFonts w:cs="Arial"/>
                <w:szCs w:val="22"/>
              </w:rPr>
            </w:pPr>
            <w:r w:rsidRPr="00B169D6">
              <w:rPr>
                <w:rFonts w:cs="Arial"/>
                <w:szCs w:val="22"/>
              </w:rPr>
              <w:fldChar w:fldCharType="begin">
                <w:ffData>
                  <w:name w:val="Text11"/>
                  <w:enabled/>
                  <w:calcOnExit w:val="0"/>
                  <w:textInput/>
                </w:ffData>
              </w:fldChar>
            </w:r>
            <w:bookmarkStart w:id="22" w:name="Text11"/>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bookmarkEnd w:id="22"/>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2160"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296" w:type="dxa"/>
            <w:tcBorders>
              <w:righ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864"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864"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r w:rsidR="001C1BFE" w:rsidRPr="00B169D6">
        <w:tc>
          <w:tcPr>
            <w:tcW w:w="2304"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008" w:type="dxa"/>
            <w:tcBorders>
              <w:right w:val="single" w:sz="4" w:space="0" w:color="auto"/>
            </w:tcBorders>
          </w:tcPr>
          <w:p w:rsidR="001C1BFE" w:rsidRPr="00B169D6" w:rsidRDefault="001C1BFE" w:rsidP="001C1BFE">
            <w:pPr>
              <w:pStyle w:val="UserInputField"/>
              <w:rPr>
                <w:rFonts w:cs="Arial"/>
                <w:szCs w:val="22"/>
              </w:rPr>
            </w:pPr>
            <w:r w:rsidRPr="00B169D6">
              <w:rPr>
                <w:rFonts w:cs="Arial"/>
                <w:szCs w:val="22"/>
              </w:rPr>
              <w:fldChar w:fldCharType="begin">
                <w:ffData>
                  <w:name w:val="Text12"/>
                  <w:enabled/>
                  <w:calcOnExit w:val="0"/>
                  <w:textInput/>
                </w:ffData>
              </w:fldChar>
            </w:r>
            <w:bookmarkStart w:id="23" w:name="Text12"/>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bookmarkEnd w:id="23"/>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2160"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296" w:type="dxa"/>
            <w:tcBorders>
              <w:righ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864"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864"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r w:rsidR="001C1BFE" w:rsidRPr="00B169D6">
        <w:tc>
          <w:tcPr>
            <w:tcW w:w="2304"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008" w:type="dxa"/>
            <w:tcBorders>
              <w:right w:val="single" w:sz="4" w:space="0" w:color="auto"/>
            </w:tcBorders>
          </w:tcPr>
          <w:p w:rsidR="001C1BFE" w:rsidRPr="00B169D6" w:rsidRDefault="001C1BFE" w:rsidP="001C1BFE">
            <w:pPr>
              <w:pStyle w:val="UserInputField"/>
              <w:rPr>
                <w:rFonts w:cs="Arial"/>
                <w:szCs w:val="22"/>
              </w:rPr>
            </w:pPr>
            <w:r w:rsidRPr="00B169D6">
              <w:rPr>
                <w:rFonts w:cs="Arial"/>
                <w:szCs w:val="22"/>
              </w:rPr>
              <w:fldChar w:fldCharType="begin">
                <w:ffData>
                  <w:name w:val="Text13"/>
                  <w:enabled/>
                  <w:calcOnExit w:val="0"/>
                  <w:textInput/>
                </w:ffData>
              </w:fldChar>
            </w:r>
            <w:bookmarkStart w:id="24" w:name="Text13"/>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bookmarkEnd w:id="24"/>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2160"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296" w:type="dxa"/>
            <w:tcBorders>
              <w:righ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864"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864"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r w:rsidR="001C1BFE" w:rsidRPr="00B169D6">
        <w:tc>
          <w:tcPr>
            <w:tcW w:w="2304"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008" w:type="dxa"/>
            <w:tcBorders>
              <w:right w:val="single" w:sz="4" w:space="0" w:color="auto"/>
            </w:tcBorders>
          </w:tcPr>
          <w:p w:rsidR="001C1BFE" w:rsidRPr="00B169D6" w:rsidRDefault="001C1BFE" w:rsidP="001C1BFE">
            <w:pPr>
              <w:pStyle w:val="UserInputField"/>
              <w:rPr>
                <w:rFonts w:cs="Arial"/>
                <w:szCs w:val="22"/>
              </w:rPr>
            </w:pPr>
            <w:r w:rsidRPr="00B169D6">
              <w:rPr>
                <w:rFonts w:cs="Arial"/>
                <w:szCs w:val="22"/>
              </w:rPr>
              <w:fldChar w:fldCharType="begin">
                <w:ffData>
                  <w:name w:val="Text14"/>
                  <w:enabled/>
                  <w:calcOnExit w:val="0"/>
                  <w:textInput/>
                </w:ffData>
              </w:fldChar>
            </w:r>
            <w:bookmarkStart w:id="25" w:name="Text14"/>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bookmarkEnd w:id="25"/>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2160"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296" w:type="dxa"/>
            <w:tcBorders>
              <w:righ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864"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864"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r w:rsidR="001C1BFE" w:rsidRPr="00B169D6">
        <w:tc>
          <w:tcPr>
            <w:tcW w:w="2304"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008" w:type="dxa"/>
            <w:tcBorders>
              <w:right w:val="single" w:sz="4" w:space="0" w:color="auto"/>
            </w:tcBorders>
          </w:tcPr>
          <w:p w:rsidR="001C1BFE" w:rsidRPr="00B169D6" w:rsidRDefault="001C1BFE" w:rsidP="001C1BFE">
            <w:pPr>
              <w:pStyle w:val="UserInputField"/>
              <w:rPr>
                <w:rFonts w:cs="Arial"/>
                <w:szCs w:val="22"/>
              </w:rPr>
            </w:pPr>
            <w:r w:rsidRPr="00B169D6">
              <w:rPr>
                <w:rFonts w:cs="Arial"/>
                <w:szCs w:val="22"/>
              </w:rPr>
              <w:fldChar w:fldCharType="begin">
                <w:ffData>
                  <w:name w:val="Text15"/>
                  <w:enabled/>
                  <w:calcOnExit w:val="0"/>
                  <w:textInput/>
                </w:ffData>
              </w:fldChar>
            </w:r>
            <w:bookmarkStart w:id="26" w:name="Text15"/>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bookmarkEnd w:id="26"/>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2160"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296" w:type="dxa"/>
            <w:tcBorders>
              <w:righ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864"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864"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r w:rsidR="001C1BFE" w:rsidRPr="00B169D6">
        <w:tc>
          <w:tcPr>
            <w:tcW w:w="2304"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008" w:type="dxa"/>
            <w:tcBorders>
              <w:right w:val="single" w:sz="4" w:space="0" w:color="auto"/>
            </w:tcBorders>
          </w:tcPr>
          <w:p w:rsidR="001C1BFE" w:rsidRPr="00B169D6" w:rsidRDefault="001C1BFE" w:rsidP="001C1BFE">
            <w:pPr>
              <w:pStyle w:val="UserInputField"/>
              <w:rPr>
                <w:rFonts w:cs="Arial"/>
                <w:szCs w:val="22"/>
              </w:rPr>
            </w:pPr>
            <w:r w:rsidRPr="00B169D6">
              <w:rPr>
                <w:rFonts w:cs="Arial"/>
                <w:szCs w:val="22"/>
              </w:rPr>
              <w:fldChar w:fldCharType="begin">
                <w:ffData>
                  <w:name w:val="Text16"/>
                  <w:enabled/>
                  <w:calcOnExit w:val="0"/>
                  <w:textInput/>
                </w:ffData>
              </w:fldChar>
            </w:r>
            <w:bookmarkStart w:id="27" w:name="Text16"/>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bookmarkEnd w:id="27"/>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2160"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296" w:type="dxa"/>
            <w:tcBorders>
              <w:righ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864"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864"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r w:rsidR="001C1BFE" w:rsidRPr="00B169D6">
        <w:tc>
          <w:tcPr>
            <w:tcW w:w="2304"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008" w:type="dxa"/>
            <w:tcBorders>
              <w:right w:val="single" w:sz="4" w:space="0" w:color="auto"/>
            </w:tcBorders>
          </w:tcPr>
          <w:p w:rsidR="001C1BFE" w:rsidRPr="00B169D6" w:rsidRDefault="001C1BFE" w:rsidP="001C1BFE">
            <w:pPr>
              <w:pStyle w:val="UserInputField"/>
              <w:rPr>
                <w:rFonts w:cs="Arial"/>
                <w:szCs w:val="22"/>
              </w:rPr>
            </w:pPr>
            <w:r w:rsidRPr="00B169D6">
              <w:rPr>
                <w:rFonts w:cs="Arial"/>
                <w:szCs w:val="22"/>
              </w:rPr>
              <w:fldChar w:fldCharType="begin">
                <w:ffData>
                  <w:name w:val="Text17"/>
                  <w:enabled/>
                  <w:calcOnExit w:val="0"/>
                  <w:textInput/>
                </w:ffData>
              </w:fldChar>
            </w:r>
            <w:bookmarkStart w:id="28" w:name="Text17"/>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bookmarkEnd w:id="28"/>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2160"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296" w:type="dxa"/>
            <w:tcBorders>
              <w:righ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864"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864"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r w:rsidR="001C1BFE" w:rsidRPr="00B169D6">
        <w:tc>
          <w:tcPr>
            <w:tcW w:w="2304"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008" w:type="dxa"/>
            <w:tcBorders>
              <w:right w:val="single" w:sz="4" w:space="0" w:color="auto"/>
            </w:tcBorders>
          </w:tcPr>
          <w:p w:rsidR="001C1BFE" w:rsidRPr="00B169D6" w:rsidRDefault="001C1BFE" w:rsidP="001C1BFE">
            <w:pPr>
              <w:pStyle w:val="UserInputField"/>
              <w:rPr>
                <w:rFonts w:cs="Arial"/>
                <w:szCs w:val="22"/>
              </w:rPr>
            </w:pPr>
            <w:r w:rsidRPr="00B169D6">
              <w:rPr>
                <w:rFonts w:cs="Arial"/>
                <w:szCs w:val="22"/>
              </w:rPr>
              <w:fldChar w:fldCharType="begin">
                <w:ffData>
                  <w:name w:val="Text18"/>
                  <w:enabled/>
                  <w:calcOnExit w:val="0"/>
                  <w:textInput/>
                </w:ffData>
              </w:fldChar>
            </w:r>
            <w:bookmarkStart w:id="29" w:name="Text18"/>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bookmarkEnd w:id="29"/>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2160"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296" w:type="dxa"/>
            <w:tcBorders>
              <w:righ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864"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864"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r w:rsidR="001C1BFE" w:rsidRPr="00B169D6">
        <w:tc>
          <w:tcPr>
            <w:tcW w:w="2304"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008" w:type="dxa"/>
            <w:tcBorders>
              <w:right w:val="single" w:sz="4" w:space="0" w:color="auto"/>
            </w:tcBorders>
          </w:tcPr>
          <w:p w:rsidR="001C1BFE" w:rsidRPr="00B169D6" w:rsidRDefault="001C1BFE" w:rsidP="001C1BFE">
            <w:pPr>
              <w:pStyle w:val="UserInputField"/>
              <w:rPr>
                <w:rFonts w:cs="Arial"/>
                <w:szCs w:val="22"/>
              </w:rPr>
            </w:pPr>
            <w:r w:rsidRPr="00B169D6">
              <w:rPr>
                <w:rFonts w:cs="Arial"/>
                <w:szCs w:val="22"/>
              </w:rPr>
              <w:fldChar w:fldCharType="begin">
                <w:ffData>
                  <w:name w:val="Text19"/>
                  <w:enabled/>
                  <w:calcOnExit w:val="0"/>
                  <w:textInput/>
                </w:ffData>
              </w:fldChar>
            </w:r>
            <w:bookmarkStart w:id="30" w:name="Text19"/>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bookmarkEnd w:id="30"/>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2160"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296" w:type="dxa"/>
            <w:tcBorders>
              <w:righ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864"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864"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r w:rsidR="001C1BFE" w:rsidRPr="00B169D6">
        <w:tc>
          <w:tcPr>
            <w:tcW w:w="2304"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008" w:type="dxa"/>
            <w:tcBorders>
              <w:right w:val="single" w:sz="4" w:space="0" w:color="auto"/>
            </w:tcBorders>
          </w:tcPr>
          <w:p w:rsidR="001C1BFE" w:rsidRPr="00B169D6" w:rsidRDefault="001C1BFE" w:rsidP="001C1BFE">
            <w:pPr>
              <w:pStyle w:val="UserInputField"/>
              <w:rPr>
                <w:rFonts w:cs="Arial"/>
                <w:szCs w:val="22"/>
              </w:rPr>
            </w:pPr>
            <w:r w:rsidRPr="00B169D6">
              <w:rPr>
                <w:rFonts w:cs="Arial"/>
                <w:szCs w:val="22"/>
              </w:rPr>
              <w:fldChar w:fldCharType="begin">
                <w:ffData>
                  <w:name w:val="Text20"/>
                  <w:enabled/>
                  <w:calcOnExit w:val="0"/>
                  <w:textInput/>
                </w:ffData>
              </w:fldChar>
            </w:r>
            <w:bookmarkStart w:id="31" w:name="Text20"/>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bookmarkEnd w:id="31"/>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2160"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296" w:type="dxa"/>
            <w:tcBorders>
              <w:righ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864"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864"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r w:rsidR="001C1BFE" w:rsidRPr="00B169D6">
        <w:tc>
          <w:tcPr>
            <w:tcW w:w="2304"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008" w:type="dxa"/>
            <w:tcBorders>
              <w:right w:val="single" w:sz="4" w:space="0" w:color="auto"/>
            </w:tcBorders>
          </w:tcPr>
          <w:p w:rsidR="001C1BFE" w:rsidRPr="00B169D6" w:rsidRDefault="001C1BFE" w:rsidP="001C1BFE">
            <w:pPr>
              <w:pStyle w:val="UserInputField"/>
              <w:rPr>
                <w:rFonts w:cs="Arial"/>
                <w:szCs w:val="22"/>
              </w:rPr>
            </w:pPr>
            <w:r w:rsidRPr="00B169D6">
              <w:rPr>
                <w:rFonts w:cs="Arial"/>
                <w:szCs w:val="22"/>
              </w:rPr>
              <w:fldChar w:fldCharType="begin">
                <w:ffData>
                  <w:name w:val="Text21"/>
                  <w:enabled/>
                  <w:calcOnExit w:val="0"/>
                  <w:textInput/>
                </w:ffData>
              </w:fldChar>
            </w:r>
            <w:bookmarkStart w:id="32" w:name="Text21"/>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bookmarkEnd w:id="32"/>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2160"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296" w:type="dxa"/>
            <w:tcBorders>
              <w:righ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864"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864"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r w:rsidR="001C1BFE" w:rsidRPr="00B169D6">
        <w:tc>
          <w:tcPr>
            <w:tcW w:w="2304"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008" w:type="dxa"/>
            <w:tcBorders>
              <w:right w:val="single" w:sz="4" w:space="0" w:color="auto"/>
            </w:tcBorders>
          </w:tcPr>
          <w:p w:rsidR="001C1BFE" w:rsidRPr="00B169D6" w:rsidRDefault="001C1BFE" w:rsidP="001C1BFE">
            <w:pPr>
              <w:pStyle w:val="UserInputField"/>
              <w:rPr>
                <w:rFonts w:cs="Arial"/>
                <w:szCs w:val="22"/>
              </w:rPr>
            </w:pPr>
            <w:r w:rsidRPr="00B169D6">
              <w:rPr>
                <w:rFonts w:cs="Arial"/>
                <w:szCs w:val="22"/>
              </w:rPr>
              <w:fldChar w:fldCharType="begin">
                <w:ffData>
                  <w:name w:val="Text24"/>
                  <w:enabled/>
                  <w:calcOnExit w:val="0"/>
                  <w:textInput/>
                </w:ffData>
              </w:fldChar>
            </w:r>
            <w:bookmarkStart w:id="33" w:name="Text24"/>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bookmarkEnd w:id="33"/>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2160"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296" w:type="dxa"/>
            <w:tcBorders>
              <w:righ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864"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864"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bl>
    <w:p w:rsidR="001C1BFE" w:rsidRDefault="001C1BFE" w:rsidP="001C1BFE">
      <w:pPr>
        <w:rPr>
          <w:rFonts w:cs="Arial"/>
        </w:rPr>
      </w:pPr>
    </w:p>
    <w:p w:rsidR="001C1BFE" w:rsidRDefault="001C1BFE" w:rsidP="001C1BFE">
      <w:pPr>
        <w:rPr>
          <w:rFonts w:cs="Arial"/>
        </w:rPr>
      </w:pPr>
      <w:r>
        <w:rPr>
          <w:rFonts w:cs="Arial"/>
        </w:rPr>
        <w:t>Include additional pages if necessary.</w:t>
      </w:r>
    </w:p>
    <w:p w:rsidR="001C1BFE" w:rsidRDefault="001C1BFE" w:rsidP="001C1BFE">
      <w:pPr>
        <w:rPr>
          <w:rFonts w:cs="Arial"/>
        </w:rPr>
      </w:pPr>
    </w:p>
    <w:p w:rsidR="001C1BFE" w:rsidRDefault="001C1BFE" w:rsidP="001C1BFE">
      <w:pPr>
        <w:rPr>
          <w:rFonts w:cs="Arial"/>
        </w:rPr>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2"/>
        <w:gridCol w:w="8928"/>
      </w:tblGrid>
      <w:tr w:rsidR="001C1BFE" w:rsidRPr="00B169D6">
        <w:tc>
          <w:tcPr>
            <w:tcW w:w="432" w:type="dxa"/>
            <w:tcBorders>
              <w:top w:val="nil"/>
              <w:left w:val="nil"/>
              <w:bottom w:val="nil"/>
              <w:right w:val="nil"/>
            </w:tcBorders>
            <w:tcMar>
              <w:left w:w="0" w:type="dxa"/>
              <w:right w:w="0" w:type="dxa"/>
            </w:tcMar>
            <w:vAlign w:val="center"/>
          </w:tcPr>
          <w:p w:rsidR="001C1BFE" w:rsidRPr="00B169D6" w:rsidRDefault="001C1BFE" w:rsidP="00B169D6">
            <w:pPr>
              <w:pStyle w:val="UserInputField"/>
              <w:jc w:val="center"/>
              <w:rPr>
                <w:rFonts w:cs="Arial"/>
                <w:szCs w:val="22"/>
              </w:rPr>
            </w:pPr>
            <w:r w:rsidRPr="00B169D6">
              <w:rPr>
                <w:rFonts w:cs="Arial"/>
                <w:b/>
                <w:i/>
                <w:sz w:val="16"/>
                <w:szCs w:val="16"/>
              </w:rPr>
              <w:t>Yes</w:t>
            </w:r>
          </w:p>
        </w:tc>
        <w:tc>
          <w:tcPr>
            <w:tcW w:w="8928" w:type="dxa"/>
            <w:tcBorders>
              <w:top w:val="nil"/>
              <w:left w:val="nil"/>
              <w:bottom w:val="nil"/>
              <w:right w:val="nil"/>
            </w:tcBorders>
            <w:vAlign w:val="center"/>
          </w:tcPr>
          <w:p w:rsidR="001C1BFE" w:rsidRPr="00B169D6" w:rsidRDefault="001C1BFE" w:rsidP="001C1BFE">
            <w:pPr>
              <w:rPr>
                <w:rFonts w:cs="Arial"/>
                <w:szCs w:val="22"/>
              </w:rPr>
            </w:pPr>
          </w:p>
        </w:tc>
      </w:tr>
      <w:tr w:rsidR="001C1BFE" w:rsidRPr="00B169D6">
        <w:tc>
          <w:tcPr>
            <w:tcW w:w="432" w:type="dxa"/>
            <w:tcBorders>
              <w:top w:val="nil"/>
              <w:left w:val="nil"/>
              <w:bottom w:val="nil"/>
              <w:right w:val="nil"/>
            </w:tcBorders>
          </w:tcPr>
          <w:p w:rsidR="001C1BFE" w:rsidRPr="00B169D6" w:rsidRDefault="001C1BFE" w:rsidP="00B169D6">
            <w:pPr>
              <w:pStyle w:val="UserInputField"/>
              <w:jc w:val="center"/>
              <w:rPr>
                <w:rFonts w:cs="Arial"/>
                <w:szCs w:val="22"/>
              </w:rPr>
            </w:pPr>
            <w:r w:rsidRPr="00B169D6">
              <w:rPr>
                <w:rFonts w:cs="Arial"/>
                <w:szCs w:val="22"/>
              </w:rPr>
              <w:fldChar w:fldCharType="begin">
                <w:ffData>
                  <w:name w:val="Check1"/>
                  <w:enabled/>
                  <w:calcOnExit w:val="0"/>
                  <w:checkBox>
                    <w:sizeAuto/>
                    <w:default w:val="0"/>
                  </w:checkBox>
                </w:ffData>
              </w:fldChar>
            </w:r>
            <w:r w:rsidRPr="00B169D6">
              <w:rPr>
                <w:rFonts w:cs="Arial"/>
                <w:szCs w:val="22"/>
              </w:rPr>
              <w:instrText xml:space="preserve"> FORMCHECKBOX </w:instrText>
            </w:r>
            <w:r w:rsidR="00CC2E58">
              <w:rPr>
                <w:rFonts w:cs="Arial"/>
                <w:szCs w:val="22"/>
              </w:rPr>
            </w:r>
            <w:r w:rsidR="00CC2E58">
              <w:rPr>
                <w:rFonts w:cs="Arial"/>
                <w:szCs w:val="22"/>
              </w:rPr>
              <w:fldChar w:fldCharType="separate"/>
            </w:r>
            <w:r w:rsidRPr="00B169D6">
              <w:rPr>
                <w:rFonts w:cs="Arial"/>
                <w:szCs w:val="22"/>
              </w:rPr>
              <w:fldChar w:fldCharType="end"/>
            </w:r>
          </w:p>
        </w:tc>
        <w:tc>
          <w:tcPr>
            <w:tcW w:w="8928" w:type="dxa"/>
            <w:tcBorders>
              <w:top w:val="nil"/>
              <w:left w:val="nil"/>
              <w:bottom w:val="nil"/>
              <w:right w:val="nil"/>
            </w:tcBorders>
          </w:tcPr>
          <w:p w:rsidR="001C1BFE" w:rsidRPr="00B169D6" w:rsidRDefault="001C1BFE" w:rsidP="001C1BFE">
            <w:pPr>
              <w:rPr>
                <w:rFonts w:cs="Arial"/>
              </w:rPr>
            </w:pPr>
            <w:r w:rsidRPr="00B169D6">
              <w:rPr>
                <w:rFonts w:cs="Arial"/>
              </w:rPr>
              <w:t>Do you assert that the submitted information on “Form 1 – General Information” is confidential?</w:t>
            </w:r>
          </w:p>
        </w:tc>
      </w:tr>
    </w:tbl>
    <w:p w:rsidR="001C1BFE" w:rsidRDefault="001C1BFE" w:rsidP="001C1BFE">
      <w:pPr>
        <w:rPr>
          <w:rFonts w:cs="Arial"/>
        </w:rPr>
      </w:pPr>
    </w:p>
    <w:p w:rsidR="001C1BFE" w:rsidRPr="00DF4D38" w:rsidRDefault="001C1BFE" w:rsidP="001C1BFE">
      <w:pPr>
        <w:rPr>
          <w:rFonts w:cs="Arial"/>
        </w:rPr>
        <w:sectPr w:rsidR="001C1BFE" w:rsidRPr="00DF4D38" w:rsidSect="00252DE2">
          <w:pgSz w:w="12240" w:h="15840" w:code="1"/>
          <w:pgMar w:top="1440" w:right="1440" w:bottom="1440" w:left="1440" w:header="576" w:footer="576" w:gutter="0"/>
          <w:cols w:space="720"/>
          <w:docGrid w:linePitch="360"/>
        </w:sectPr>
      </w:pPr>
    </w:p>
    <w:p w:rsidR="001C1BFE" w:rsidRPr="00DF4D38" w:rsidRDefault="001C1BFE" w:rsidP="001C1BFE">
      <w:pPr>
        <w:pStyle w:val="HeadingTOTTOF"/>
        <w:rPr>
          <w:rFonts w:cs="Arial"/>
        </w:rPr>
      </w:pPr>
      <w:r>
        <w:rPr>
          <w:rFonts w:cs="Arial"/>
        </w:rPr>
        <w:lastRenderedPageBreak/>
        <w:t>Form 2</w:t>
      </w:r>
      <w:r w:rsidRPr="00DF4D38">
        <w:rPr>
          <w:rFonts w:cs="Arial"/>
        </w:rPr>
        <w:t xml:space="preserve"> – A</w:t>
      </w:r>
      <w:r>
        <w:rPr>
          <w:rFonts w:cs="Arial"/>
        </w:rPr>
        <w:t>uthorized Auction Representative</w:t>
      </w:r>
    </w:p>
    <w:p w:rsidR="001C1BFE" w:rsidRDefault="001C1BFE" w:rsidP="00B82CDE">
      <w:pPr>
        <w:pStyle w:val="BodyText"/>
      </w:pPr>
      <w:r w:rsidRPr="00A91EA3">
        <w:t>See the most recent auction notice’s section titled “Authorized Auction Representative” for more information.</w:t>
      </w:r>
    </w:p>
    <w:p w:rsidR="001C1BFE" w:rsidRPr="00DF4D38" w:rsidRDefault="001C1BFE" w:rsidP="001C1BFE">
      <w:pPr>
        <w:pStyle w:val="HeadingTOTTOF"/>
      </w:pPr>
      <w:r w:rsidRPr="00E50757">
        <w:rPr>
          <w:rFonts w:cs="Arial"/>
          <w:b w:val="0"/>
          <w:i/>
        </w:rPr>
        <w:t>Primary Authorized Auction Representative</w:t>
      </w:r>
    </w:p>
    <w:p w:rsidR="001C1BFE" w:rsidRPr="00DF4D38" w:rsidRDefault="001C1BFE" w:rsidP="001C1BFE">
      <w:pPr>
        <w:tabs>
          <w:tab w:val="left" w:pos="3060"/>
          <w:tab w:val="left" w:pos="6300"/>
        </w:tabs>
        <w:rPr>
          <w:rFonts w:cs="Arial"/>
          <w:b/>
          <w:i/>
          <w:sz w:val="16"/>
          <w:szCs w:val="16"/>
        </w:rPr>
      </w:pPr>
      <w:r w:rsidRPr="00DF4D38">
        <w:rPr>
          <w:rFonts w:cs="Arial"/>
          <w:b/>
          <w:i/>
          <w:sz w:val="16"/>
          <w:szCs w:val="16"/>
        </w:rPr>
        <w:t>First Name</w:t>
      </w:r>
      <w:r w:rsidRPr="00DF4D38">
        <w:rPr>
          <w:rFonts w:cs="Arial"/>
          <w:b/>
          <w:i/>
          <w:sz w:val="16"/>
          <w:szCs w:val="16"/>
        </w:rPr>
        <w:tab/>
        <w:t>Last Name</w:t>
      </w:r>
      <w:r w:rsidRPr="00DF4D38">
        <w:rPr>
          <w:rFonts w:cs="Arial"/>
          <w:b/>
          <w:i/>
          <w:sz w:val="16"/>
          <w:szCs w:val="16"/>
        </w:rPr>
        <w:tab/>
        <w:t>Title</w:t>
      </w:r>
      <w:r w:rsidRPr="00DF4D38">
        <w:rPr>
          <w:rFonts w:cs="Arial"/>
          <w:b/>
          <w:i/>
          <w:sz w:val="16"/>
          <w:szCs w:val="16"/>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288"/>
        <w:gridCol w:w="2880"/>
        <w:gridCol w:w="288"/>
        <w:gridCol w:w="3024"/>
      </w:tblGrid>
      <w:tr w:rsidR="001C1BFE" w:rsidRPr="00B169D6">
        <w:tc>
          <w:tcPr>
            <w:tcW w:w="2880"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88" w:type="dxa"/>
            <w:tcBorders>
              <w:top w:val="nil"/>
              <w:bottom w:val="nil"/>
            </w:tcBorders>
          </w:tcPr>
          <w:p w:rsidR="001C1BFE" w:rsidRPr="00B169D6" w:rsidRDefault="001C1BFE" w:rsidP="001C1BFE">
            <w:pPr>
              <w:pStyle w:val="UserInputField"/>
              <w:rPr>
                <w:rFonts w:cs="Arial"/>
              </w:rPr>
            </w:pPr>
          </w:p>
        </w:tc>
        <w:tc>
          <w:tcPr>
            <w:tcW w:w="2880"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88" w:type="dxa"/>
            <w:tcBorders>
              <w:top w:val="nil"/>
              <w:bottom w:val="nil"/>
            </w:tcBorders>
          </w:tcPr>
          <w:p w:rsidR="001C1BFE" w:rsidRPr="00B169D6" w:rsidRDefault="001C1BFE" w:rsidP="001C1BFE">
            <w:pPr>
              <w:pStyle w:val="UserInputField"/>
              <w:rPr>
                <w:rFonts w:cs="Arial"/>
              </w:rPr>
            </w:pPr>
          </w:p>
        </w:tc>
        <w:tc>
          <w:tcPr>
            <w:tcW w:w="3024"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bl>
    <w:p w:rsidR="001C1BFE" w:rsidRPr="00DF4D38" w:rsidRDefault="001C1BFE" w:rsidP="001C1BFE">
      <w:pPr>
        <w:tabs>
          <w:tab w:val="left" w:pos="2070"/>
          <w:tab w:val="left" w:pos="4230"/>
          <w:tab w:val="left" w:pos="6390"/>
        </w:tabs>
        <w:rPr>
          <w:rFonts w:cs="Arial"/>
          <w:b/>
          <w:i/>
          <w:sz w:val="16"/>
          <w:szCs w:val="16"/>
          <w:lang w:val="fr-FR"/>
        </w:rPr>
      </w:pPr>
      <w:r w:rsidRPr="00DF4D38">
        <w:rPr>
          <w:rFonts w:cs="Arial"/>
          <w:b/>
          <w:i/>
          <w:sz w:val="16"/>
          <w:szCs w:val="16"/>
          <w:lang w:val="fr-FR"/>
        </w:rPr>
        <w:t>Office Phone</w:t>
      </w:r>
      <w:r w:rsidRPr="00DF4D38">
        <w:rPr>
          <w:rFonts w:cs="Arial"/>
          <w:b/>
          <w:i/>
          <w:sz w:val="16"/>
          <w:szCs w:val="16"/>
          <w:lang w:val="fr-FR"/>
        </w:rPr>
        <w:tab/>
        <w:t>Mobile Phone</w:t>
      </w:r>
      <w:r w:rsidRPr="00DF4D38">
        <w:rPr>
          <w:rFonts w:cs="Arial"/>
          <w:b/>
          <w:i/>
          <w:sz w:val="16"/>
          <w:szCs w:val="16"/>
          <w:lang w:val="fr-FR"/>
        </w:rPr>
        <w:tab/>
        <w:t>Fax</w:t>
      </w:r>
      <w:r w:rsidRPr="00DF4D38">
        <w:rPr>
          <w:rFonts w:cs="Arial"/>
          <w:b/>
          <w:i/>
          <w:sz w:val="16"/>
          <w:szCs w:val="16"/>
          <w:lang w:val="fr-FR"/>
        </w:rPr>
        <w:tab/>
      </w:r>
      <w:r w:rsidRPr="00E258DF">
        <w:rPr>
          <w:rFonts w:cs="Arial"/>
          <w:b/>
          <w:i/>
          <w:sz w:val="16"/>
          <w:szCs w:val="16"/>
        </w:rPr>
        <w:t>Company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72"/>
        <w:gridCol w:w="288"/>
        <w:gridCol w:w="1872"/>
        <w:gridCol w:w="288"/>
        <w:gridCol w:w="1872"/>
        <w:gridCol w:w="288"/>
        <w:gridCol w:w="2880"/>
      </w:tblGrid>
      <w:tr w:rsidR="001C1BFE" w:rsidRPr="00B169D6">
        <w:tc>
          <w:tcPr>
            <w:tcW w:w="1872"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88" w:type="dxa"/>
            <w:tcBorders>
              <w:top w:val="nil"/>
              <w:bottom w:val="nil"/>
            </w:tcBorders>
          </w:tcPr>
          <w:p w:rsidR="001C1BFE" w:rsidRPr="00B169D6" w:rsidRDefault="001C1BFE" w:rsidP="001C1BFE">
            <w:pPr>
              <w:pStyle w:val="UserInputField"/>
              <w:rPr>
                <w:rFonts w:cs="Arial"/>
              </w:rPr>
            </w:pPr>
          </w:p>
        </w:tc>
        <w:tc>
          <w:tcPr>
            <w:tcW w:w="1872"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88" w:type="dxa"/>
            <w:tcBorders>
              <w:top w:val="nil"/>
              <w:bottom w:val="nil"/>
            </w:tcBorders>
          </w:tcPr>
          <w:p w:rsidR="001C1BFE" w:rsidRPr="00B169D6" w:rsidRDefault="001C1BFE" w:rsidP="001C1BFE">
            <w:pPr>
              <w:pStyle w:val="UserInputField"/>
              <w:rPr>
                <w:rFonts w:cs="Arial"/>
              </w:rPr>
            </w:pPr>
          </w:p>
        </w:tc>
        <w:tc>
          <w:tcPr>
            <w:tcW w:w="1872"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88" w:type="dxa"/>
            <w:tcBorders>
              <w:top w:val="nil"/>
              <w:bottom w:val="nil"/>
            </w:tcBorders>
          </w:tcPr>
          <w:p w:rsidR="001C1BFE" w:rsidRPr="00B169D6" w:rsidRDefault="001C1BFE" w:rsidP="001C1BFE">
            <w:pPr>
              <w:pStyle w:val="UserInputField"/>
              <w:rPr>
                <w:rFonts w:cs="Arial"/>
              </w:rPr>
            </w:pPr>
          </w:p>
        </w:tc>
        <w:tc>
          <w:tcPr>
            <w:tcW w:w="2880"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bl>
    <w:p w:rsidR="001C1BFE" w:rsidRPr="00DF4D38" w:rsidRDefault="001C1BFE" w:rsidP="001C1BFE">
      <w:pPr>
        <w:rPr>
          <w:rFonts w:cs="Arial"/>
          <w:b/>
          <w:i/>
          <w:sz w:val="16"/>
          <w:szCs w:val="16"/>
        </w:rPr>
      </w:pPr>
      <w:r>
        <w:rPr>
          <w:rFonts w:cs="Arial"/>
          <w:b/>
          <w:i/>
          <w:sz w:val="16"/>
          <w:szCs w:val="16"/>
        </w:rPr>
        <w:t>Email Address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1C1BFE" w:rsidRPr="00B169D6">
        <w:tc>
          <w:tcPr>
            <w:tcW w:w="9360"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bl>
    <w:p w:rsidR="001C1BFE" w:rsidRPr="00DF4D38" w:rsidRDefault="001C1BFE" w:rsidP="001C1BFE">
      <w:pPr>
        <w:rPr>
          <w:rFonts w:cs="Arial"/>
          <w:b/>
          <w:i/>
          <w:sz w:val="16"/>
          <w:szCs w:val="16"/>
        </w:rPr>
      </w:pPr>
      <w:r w:rsidRPr="00DF4D38">
        <w:rPr>
          <w:rFonts w:cs="Arial"/>
          <w:b/>
          <w:i/>
          <w:sz w:val="16"/>
          <w:szCs w:val="16"/>
        </w:rPr>
        <w:t>Street Address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1C1BFE" w:rsidRPr="00B169D6">
        <w:tc>
          <w:tcPr>
            <w:tcW w:w="9360"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bl>
    <w:p w:rsidR="001C1BFE" w:rsidRPr="00DF4D38" w:rsidRDefault="001C1BFE" w:rsidP="001C1BFE">
      <w:pPr>
        <w:tabs>
          <w:tab w:val="left" w:pos="3240"/>
          <w:tab w:val="left" w:pos="5940"/>
          <w:tab w:val="left" w:pos="7560"/>
        </w:tabs>
        <w:rPr>
          <w:rFonts w:cs="Arial"/>
          <w:b/>
          <w:i/>
          <w:sz w:val="16"/>
          <w:szCs w:val="16"/>
        </w:rPr>
      </w:pPr>
      <w:r w:rsidRPr="00DF4D38">
        <w:rPr>
          <w:rFonts w:cs="Arial"/>
          <w:b/>
          <w:i/>
          <w:sz w:val="16"/>
          <w:szCs w:val="16"/>
        </w:rPr>
        <w:t>City</w:t>
      </w:r>
      <w:r w:rsidRPr="00DF4D38">
        <w:rPr>
          <w:rFonts w:cs="Arial"/>
          <w:b/>
          <w:i/>
          <w:sz w:val="16"/>
          <w:szCs w:val="16"/>
        </w:rPr>
        <w:tab/>
        <w:t>State/Province</w:t>
      </w:r>
      <w:r w:rsidRPr="00DF4D38">
        <w:rPr>
          <w:rFonts w:cs="Arial"/>
          <w:b/>
          <w:i/>
          <w:sz w:val="16"/>
          <w:szCs w:val="16"/>
        </w:rPr>
        <w:tab/>
        <w:t>Postal Code</w:t>
      </w:r>
      <w:r w:rsidRPr="00DF4D38">
        <w:rPr>
          <w:rFonts w:cs="Arial"/>
          <w:b/>
          <w:i/>
          <w:sz w:val="16"/>
          <w:szCs w:val="16"/>
        </w:rPr>
        <w:tab/>
        <w:t>Country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24"/>
        <w:gridCol w:w="288"/>
        <w:gridCol w:w="2448"/>
        <w:gridCol w:w="288"/>
        <w:gridCol w:w="1296"/>
        <w:gridCol w:w="288"/>
        <w:gridCol w:w="1728"/>
      </w:tblGrid>
      <w:tr w:rsidR="001C1BFE" w:rsidRPr="00B169D6">
        <w:tc>
          <w:tcPr>
            <w:tcW w:w="3024"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88" w:type="dxa"/>
            <w:tcBorders>
              <w:top w:val="nil"/>
              <w:bottom w:val="nil"/>
            </w:tcBorders>
          </w:tcPr>
          <w:p w:rsidR="001C1BFE" w:rsidRPr="00B169D6" w:rsidRDefault="001C1BFE" w:rsidP="001C1BFE">
            <w:pPr>
              <w:pStyle w:val="UserInputField"/>
              <w:rPr>
                <w:rFonts w:cs="Arial"/>
              </w:rPr>
            </w:pPr>
          </w:p>
        </w:tc>
        <w:tc>
          <w:tcPr>
            <w:tcW w:w="2448"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88" w:type="dxa"/>
            <w:tcBorders>
              <w:top w:val="nil"/>
              <w:bottom w:val="nil"/>
            </w:tcBorders>
          </w:tcPr>
          <w:p w:rsidR="001C1BFE" w:rsidRPr="00B169D6" w:rsidRDefault="001C1BFE" w:rsidP="001C1BFE">
            <w:pPr>
              <w:pStyle w:val="UserInputField"/>
              <w:rPr>
                <w:rFonts w:cs="Arial"/>
              </w:rPr>
            </w:pPr>
          </w:p>
        </w:tc>
        <w:tc>
          <w:tcPr>
            <w:tcW w:w="1296"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88" w:type="dxa"/>
            <w:tcBorders>
              <w:top w:val="nil"/>
              <w:bottom w:val="nil"/>
            </w:tcBorders>
          </w:tcPr>
          <w:p w:rsidR="001C1BFE" w:rsidRPr="00B169D6" w:rsidRDefault="001C1BFE" w:rsidP="001C1BFE">
            <w:pPr>
              <w:pStyle w:val="UserInputField"/>
              <w:rPr>
                <w:rFonts w:cs="Arial"/>
              </w:rPr>
            </w:pPr>
          </w:p>
        </w:tc>
        <w:tc>
          <w:tcPr>
            <w:tcW w:w="1728"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bl>
    <w:p w:rsidR="001C1BFE" w:rsidRDefault="001C1BFE" w:rsidP="001C1BFE">
      <w:pPr>
        <w:rPr>
          <w:rFonts w:cs="Arial"/>
          <w:b/>
          <w:szCs w:val="22"/>
        </w:rPr>
      </w:pPr>
    </w:p>
    <w:p w:rsidR="001C1BFE" w:rsidRPr="00E50757" w:rsidRDefault="001C1BFE" w:rsidP="001C1BFE">
      <w:pPr>
        <w:pStyle w:val="HeadingTOTTOF"/>
        <w:rPr>
          <w:rFonts w:cs="Arial"/>
          <w:b w:val="0"/>
          <w:i/>
        </w:rPr>
      </w:pPr>
      <w:r w:rsidRPr="00E50757">
        <w:rPr>
          <w:rFonts w:cs="Arial"/>
          <w:b w:val="0"/>
          <w:i/>
        </w:rPr>
        <w:t>Secondary Authorized Auction Representative (optional)</w:t>
      </w:r>
    </w:p>
    <w:p w:rsidR="001C1BFE" w:rsidRPr="00DF4D38" w:rsidRDefault="001C1BFE" w:rsidP="001C1BFE">
      <w:pPr>
        <w:tabs>
          <w:tab w:val="left" w:pos="3060"/>
          <w:tab w:val="left" w:pos="6210"/>
        </w:tabs>
        <w:rPr>
          <w:rFonts w:cs="Arial"/>
          <w:b/>
          <w:i/>
          <w:sz w:val="16"/>
          <w:szCs w:val="16"/>
        </w:rPr>
      </w:pPr>
      <w:r w:rsidRPr="00DF4D38">
        <w:rPr>
          <w:rFonts w:cs="Arial"/>
          <w:b/>
          <w:i/>
          <w:sz w:val="16"/>
          <w:szCs w:val="16"/>
        </w:rPr>
        <w:t>First Name</w:t>
      </w:r>
      <w:r w:rsidRPr="00DF4D38">
        <w:rPr>
          <w:rFonts w:cs="Arial"/>
          <w:b/>
          <w:i/>
          <w:sz w:val="16"/>
          <w:szCs w:val="16"/>
        </w:rPr>
        <w:tab/>
        <w:t>Last Name</w:t>
      </w:r>
      <w:r w:rsidRPr="00DF4D38">
        <w:rPr>
          <w:rFonts w:cs="Arial"/>
          <w:b/>
          <w:i/>
          <w:sz w:val="16"/>
          <w:szCs w:val="16"/>
        </w:rPr>
        <w:tab/>
        <w:t>Title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288"/>
        <w:gridCol w:w="2880"/>
        <w:gridCol w:w="288"/>
        <w:gridCol w:w="3024"/>
      </w:tblGrid>
      <w:tr w:rsidR="001C1BFE" w:rsidRPr="00B169D6">
        <w:tc>
          <w:tcPr>
            <w:tcW w:w="2880"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88" w:type="dxa"/>
            <w:tcBorders>
              <w:top w:val="nil"/>
              <w:bottom w:val="nil"/>
            </w:tcBorders>
          </w:tcPr>
          <w:p w:rsidR="001C1BFE" w:rsidRPr="00B169D6" w:rsidRDefault="001C1BFE" w:rsidP="001C1BFE">
            <w:pPr>
              <w:pStyle w:val="UserInputField"/>
              <w:rPr>
                <w:rFonts w:cs="Arial"/>
              </w:rPr>
            </w:pPr>
          </w:p>
        </w:tc>
        <w:tc>
          <w:tcPr>
            <w:tcW w:w="2880"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88" w:type="dxa"/>
            <w:tcBorders>
              <w:top w:val="nil"/>
              <w:bottom w:val="nil"/>
            </w:tcBorders>
          </w:tcPr>
          <w:p w:rsidR="001C1BFE" w:rsidRPr="00B169D6" w:rsidRDefault="001C1BFE" w:rsidP="001C1BFE">
            <w:pPr>
              <w:pStyle w:val="UserInputField"/>
              <w:rPr>
                <w:rFonts w:cs="Arial"/>
              </w:rPr>
            </w:pPr>
          </w:p>
        </w:tc>
        <w:tc>
          <w:tcPr>
            <w:tcW w:w="3024"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bl>
    <w:p w:rsidR="001C1BFE" w:rsidRPr="00DF4D38" w:rsidRDefault="001C1BFE" w:rsidP="001C1BFE">
      <w:pPr>
        <w:tabs>
          <w:tab w:val="left" w:pos="2070"/>
          <w:tab w:val="left" w:pos="4230"/>
          <w:tab w:val="left" w:pos="6390"/>
        </w:tabs>
        <w:rPr>
          <w:rFonts w:cs="Arial"/>
          <w:b/>
          <w:i/>
          <w:sz w:val="16"/>
          <w:szCs w:val="16"/>
          <w:lang w:val="fr-FR"/>
        </w:rPr>
      </w:pPr>
      <w:r w:rsidRPr="00DF4D38">
        <w:rPr>
          <w:rFonts w:cs="Arial"/>
          <w:b/>
          <w:i/>
          <w:sz w:val="16"/>
          <w:szCs w:val="16"/>
          <w:lang w:val="fr-FR"/>
        </w:rPr>
        <w:t>Office Phone</w:t>
      </w:r>
      <w:r w:rsidRPr="00DF4D38">
        <w:rPr>
          <w:rFonts w:cs="Arial"/>
          <w:b/>
          <w:i/>
          <w:sz w:val="16"/>
          <w:szCs w:val="16"/>
          <w:lang w:val="fr-FR"/>
        </w:rPr>
        <w:tab/>
        <w:t>Mobile Phone</w:t>
      </w:r>
      <w:r w:rsidRPr="00DF4D38">
        <w:rPr>
          <w:rFonts w:cs="Arial"/>
          <w:b/>
          <w:i/>
          <w:sz w:val="16"/>
          <w:szCs w:val="16"/>
          <w:lang w:val="fr-FR"/>
        </w:rPr>
        <w:tab/>
        <w:t>Fax</w:t>
      </w:r>
      <w:r w:rsidRPr="00DF4D38">
        <w:rPr>
          <w:rFonts w:cs="Arial"/>
          <w:b/>
          <w:i/>
          <w:sz w:val="16"/>
          <w:szCs w:val="16"/>
          <w:lang w:val="fr-FR"/>
        </w:rPr>
        <w:tab/>
      </w:r>
      <w:r w:rsidRPr="00DF4D38">
        <w:rPr>
          <w:rFonts w:cs="Arial"/>
          <w:b/>
          <w:i/>
          <w:sz w:val="16"/>
          <w:szCs w:val="16"/>
        </w:rPr>
        <w:t>Company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72"/>
        <w:gridCol w:w="288"/>
        <w:gridCol w:w="1872"/>
        <w:gridCol w:w="288"/>
        <w:gridCol w:w="1872"/>
        <w:gridCol w:w="288"/>
        <w:gridCol w:w="2880"/>
      </w:tblGrid>
      <w:tr w:rsidR="001C1BFE" w:rsidRPr="00B169D6">
        <w:tc>
          <w:tcPr>
            <w:tcW w:w="1872"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88" w:type="dxa"/>
            <w:tcBorders>
              <w:top w:val="nil"/>
              <w:bottom w:val="nil"/>
            </w:tcBorders>
          </w:tcPr>
          <w:p w:rsidR="001C1BFE" w:rsidRPr="00B169D6" w:rsidRDefault="001C1BFE" w:rsidP="001C1BFE">
            <w:pPr>
              <w:pStyle w:val="UserInputField"/>
              <w:rPr>
                <w:rFonts w:cs="Arial"/>
              </w:rPr>
            </w:pPr>
          </w:p>
        </w:tc>
        <w:tc>
          <w:tcPr>
            <w:tcW w:w="1872"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88" w:type="dxa"/>
            <w:tcBorders>
              <w:top w:val="nil"/>
              <w:bottom w:val="nil"/>
            </w:tcBorders>
          </w:tcPr>
          <w:p w:rsidR="001C1BFE" w:rsidRPr="00B169D6" w:rsidRDefault="001C1BFE" w:rsidP="001C1BFE">
            <w:pPr>
              <w:pStyle w:val="UserInputField"/>
              <w:rPr>
                <w:rFonts w:cs="Arial"/>
              </w:rPr>
            </w:pPr>
          </w:p>
        </w:tc>
        <w:tc>
          <w:tcPr>
            <w:tcW w:w="1872"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88" w:type="dxa"/>
            <w:tcBorders>
              <w:top w:val="nil"/>
              <w:bottom w:val="nil"/>
            </w:tcBorders>
          </w:tcPr>
          <w:p w:rsidR="001C1BFE" w:rsidRPr="00B169D6" w:rsidRDefault="001C1BFE" w:rsidP="001C1BFE">
            <w:pPr>
              <w:pStyle w:val="UserInputField"/>
              <w:rPr>
                <w:rFonts w:cs="Arial"/>
              </w:rPr>
            </w:pPr>
          </w:p>
        </w:tc>
        <w:tc>
          <w:tcPr>
            <w:tcW w:w="2880"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bl>
    <w:p w:rsidR="001C1BFE" w:rsidRPr="00DF4D38" w:rsidRDefault="001C1BFE" w:rsidP="001C1BFE">
      <w:pPr>
        <w:rPr>
          <w:rFonts w:cs="Arial"/>
          <w:b/>
          <w:i/>
          <w:sz w:val="16"/>
          <w:szCs w:val="16"/>
        </w:rPr>
      </w:pPr>
      <w:r>
        <w:rPr>
          <w:rFonts w:cs="Arial"/>
          <w:b/>
          <w:i/>
          <w:sz w:val="16"/>
          <w:szCs w:val="16"/>
        </w:rPr>
        <w:t>Email Address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1C1BFE" w:rsidRPr="00B169D6">
        <w:tc>
          <w:tcPr>
            <w:tcW w:w="9360"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bl>
    <w:p w:rsidR="001C1BFE" w:rsidRPr="00DF4D38" w:rsidRDefault="001C1BFE" w:rsidP="001C1BFE">
      <w:pPr>
        <w:rPr>
          <w:rFonts w:cs="Arial"/>
          <w:b/>
          <w:i/>
          <w:sz w:val="16"/>
          <w:szCs w:val="16"/>
        </w:rPr>
      </w:pPr>
      <w:r w:rsidRPr="00DF4D38">
        <w:rPr>
          <w:rFonts w:cs="Arial"/>
          <w:b/>
          <w:i/>
          <w:sz w:val="16"/>
          <w:szCs w:val="16"/>
        </w:rPr>
        <w:t>Street Address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1C1BFE" w:rsidRPr="00B169D6">
        <w:tc>
          <w:tcPr>
            <w:tcW w:w="9360"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bl>
    <w:p w:rsidR="001C1BFE" w:rsidRPr="00DF4D38" w:rsidRDefault="001C1BFE" w:rsidP="001C1BFE">
      <w:pPr>
        <w:tabs>
          <w:tab w:val="left" w:pos="3240"/>
          <w:tab w:val="left" w:pos="5940"/>
          <w:tab w:val="left" w:pos="7560"/>
        </w:tabs>
        <w:rPr>
          <w:rFonts w:cs="Arial"/>
          <w:b/>
          <w:i/>
          <w:sz w:val="16"/>
          <w:szCs w:val="16"/>
        </w:rPr>
      </w:pPr>
      <w:r w:rsidRPr="00DF4D38">
        <w:rPr>
          <w:rFonts w:cs="Arial"/>
          <w:b/>
          <w:i/>
          <w:sz w:val="16"/>
          <w:szCs w:val="16"/>
        </w:rPr>
        <w:t>City</w:t>
      </w:r>
      <w:r w:rsidRPr="00DF4D38">
        <w:rPr>
          <w:rFonts w:cs="Arial"/>
          <w:b/>
          <w:i/>
          <w:sz w:val="16"/>
          <w:szCs w:val="16"/>
        </w:rPr>
        <w:tab/>
        <w:t>State/Province</w:t>
      </w:r>
      <w:r w:rsidRPr="00DF4D38">
        <w:rPr>
          <w:rFonts w:cs="Arial"/>
          <w:b/>
          <w:i/>
          <w:sz w:val="16"/>
          <w:szCs w:val="16"/>
        </w:rPr>
        <w:tab/>
        <w:t>Postal Code</w:t>
      </w:r>
      <w:r w:rsidRPr="00DF4D38">
        <w:rPr>
          <w:rFonts w:cs="Arial"/>
          <w:b/>
          <w:i/>
          <w:sz w:val="16"/>
          <w:szCs w:val="16"/>
        </w:rPr>
        <w:tab/>
        <w:t>Country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24"/>
        <w:gridCol w:w="288"/>
        <w:gridCol w:w="2448"/>
        <w:gridCol w:w="288"/>
        <w:gridCol w:w="1296"/>
        <w:gridCol w:w="288"/>
        <w:gridCol w:w="1728"/>
      </w:tblGrid>
      <w:tr w:rsidR="001C1BFE" w:rsidRPr="00B169D6">
        <w:tc>
          <w:tcPr>
            <w:tcW w:w="3024"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88" w:type="dxa"/>
            <w:tcBorders>
              <w:top w:val="nil"/>
              <w:bottom w:val="nil"/>
            </w:tcBorders>
          </w:tcPr>
          <w:p w:rsidR="001C1BFE" w:rsidRPr="00B169D6" w:rsidRDefault="001C1BFE" w:rsidP="001C1BFE">
            <w:pPr>
              <w:pStyle w:val="UserInputField"/>
              <w:rPr>
                <w:rFonts w:cs="Arial"/>
              </w:rPr>
            </w:pPr>
          </w:p>
        </w:tc>
        <w:tc>
          <w:tcPr>
            <w:tcW w:w="2448"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88" w:type="dxa"/>
            <w:tcBorders>
              <w:top w:val="nil"/>
              <w:bottom w:val="nil"/>
            </w:tcBorders>
          </w:tcPr>
          <w:p w:rsidR="001C1BFE" w:rsidRPr="00B169D6" w:rsidRDefault="001C1BFE" w:rsidP="001C1BFE">
            <w:pPr>
              <w:pStyle w:val="UserInputField"/>
              <w:rPr>
                <w:rFonts w:cs="Arial"/>
              </w:rPr>
            </w:pPr>
          </w:p>
        </w:tc>
        <w:tc>
          <w:tcPr>
            <w:tcW w:w="1296"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88" w:type="dxa"/>
            <w:tcBorders>
              <w:top w:val="nil"/>
              <w:bottom w:val="nil"/>
            </w:tcBorders>
          </w:tcPr>
          <w:p w:rsidR="001C1BFE" w:rsidRPr="00B169D6" w:rsidRDefault="001C1BFE" w:rsidP="001C1BFE">
            <w:pPr>
              <w:pStyle w:val="UserInputField"/>
              <w:rPr>
                <w:rFonts w:cs="Arial"/>
              </w:rPr>
            </w:pPr>
          </w:p>
        </w:tc>
        <w:tc>
          <w:tcPr>
            <w:tcW w:w="1728"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bl>
    <w:p w:rsidR="001C1BFE" w:rsidRPr="00DF4D38" w:rsidDel="00A8647A" w:rsidRDefault="001C1BFE" w:rsidP="001C1BFE">
      <w:pPr>
        <w:rPr>
          <w:rFonts w:cs="Arial"/>
          <w:b/>
          <w:szCs w:val="22"/>
        </w:rPr>
      </w:pPr>
    </w:p>
    <w:p w:rsidR="001C1BFE" w:rsidRPr="00DF4D38" w:rsidDel="00A8647A" w:rsidRDefault="001C1BFE" w:rsidP="001C1BFE">
      <w:pPr>
        <w:rPr>
          <w:rFonts w:cs="Arial"/>
          <w:b/>
          <w:szCs w:val="22"/>
        </w:rPr>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2"/>
        <w:gridCol w:w="8928"/>
      </w:tblGrid>
      <w:tr w:rsidR="001C1BFE" w:rsidRPr="00B169D6">
        <w:tc>
          <w:tcPr>
            <w:tcW w:w="432" w:type="dxa"/>
            <w:tcBorders>
              <w:top w:val="nil"/>
              <w:left w:val="nil"/>
              <w:bottom w:val="nil"/>
              <w:right w:val="nil"/>
            </w:tcBorders>
            <w:tcMar>
              <w:left w:w="0" w:type="dxa"/>
              <w:right w:w="0" w:type="dxa"/>
            </w:tcMar>
            <w:vAlign w:val="center"/>
          </w:tcPr>
          <w:p w:rsidR="001C1BFE" w:rsidRPr="00B169D6" w:rsidRDefault="001C1BFE" w:rsidP="00B169D6">
            <w:pPr>
              <w:pStyle w:val="UserInputField"/>
              <w:jc w:val="center"/>
              <w:rPr>
                <w:rFonts w:cs="Arial"/>
                <w:szCs w:val="22"/>
              </w:rPr>
            </w:pPr>
            <w:r w:rsidRPr="00B169D6">
              <w:rPr>
                <w:rFonts w:cs="Arial"/>
                <w:b/>
                <w:i/>
                <w:sz w:val="16"/>
                <w:szCs w:val="16"/>
              </w:rPr>
              <w:t>Yes</w:t>
            </w:r>
          </w:p>
        </w:tc>
        <w:tc>
          <w:tcPr>
            <w:tcW w:w="8928" w:type="dxa"/>
            <w:tcBorders>
              <w:top w:val="nil"/>
              <w:left w:val="nil"/>
              <w:bottom w:val="nil"/>
              <w:right w:val="nil"/>
            </w:tcBorders>
            <w:vAlign w:val="center"/>
          </w:tcPr>
          <w:p w:rsidR="001C1BFE" w:rsidRPr="00B169D6" w:rsidRDefault="001C1BFE" w:rsidP="001C1BFE">
            <w:pPr>
              <w:rPr>
                <w:rFonts w:cs="Arial"/>
                <w:szCs w:val="22"/>
              </w:rPr>
            </w:pPr>
          </w:p>
        </w:tc>
      </w:tr>
      <w:tr w:rsidR="001C1BFE" w:rsidRPr="00B169D6">
        <w:tc>
          <w:tcPr>
            <w:tcW w:w="432" w:type="dxa"/>
            <w:tcBorders>
              <w:top w:val="nil"/>
              <w:left w:val="nil"/>
              <w:bottom w:val="nil"/>
              <w:right w:val="nil"/>
            </w:tcBorders>
          </w:tcPr>
          <w:p w:rsidR="001C1BFE" w:rsidRPr="00B169D6" w:rsidRDefault="001C1BFE" w:rsidP="00B169D6">
            <w:pPr>
              <w:pStyle w:val="UserInputField"/>
              <w:jc w:val="center"/>
              <w:rPr>
                <w:rFonts w:cs="Arial"/>
                <w:szCs w:val="22"/>
              </w:rPr>
            </w:pPr>
            <w:r w:rsidRPr="00B169D6">
              <w:rPr>
                <w:rFonts w:cs="Arial"/>
                <w:szCs w:val="22"/>
              </w:rPr>
              <w:fldChar w:fldCharType="begin">
                <w:ffData>
                  <w:name w:val="Check1"/>
                  <w:enabled/>
                  <w:calcOnExit w:val="0"/>
                  <w:checkBox>
                    <w:sizeAuto/>
                    <w:default w:val="0"/>
                  </w:checkBox>
                </w:ffData>
              </w:fldChar>
            </w:r>
            <w:r w:rsidRPr="00B169D6">
              <w:rPr>
                <w:rFonts w:cs="Arial"/>
                <w:szCs w:val="22"/>
              </w:rPr>
              <w:instrText xml:space="preserve"> FORMCHECKBOX </w:instrText>
            </w:r>
            <w:r w:rsidR="00CC2E58">
              <w:rPr>
                <w:rFonts w:cs="Arial"/>
                <w:szCs w:val="22"/>
              </w:rPr>
            </w:r>
            <w:r w:rsidR="00CC2E58">
              <w:rPr>
                <w:rFonts w:cs="Arial"/>
                <w:szCs w:val="22"/>
              </w:rPr>
              <w:fldChar w:fldCharType="separate"/>
            </w:r>
            <w:r w:rsidRPr="00B169D6">
              <w:rPr>
                <w:rFonts w:cs="Arial"/>
                <w:szCs w:val="22"/>
              </w:rPr>
              <w:fldChar w:fldCharType="end"/>
            </w:r>
          </w:p>
        </w:tc>
        <w:tc>
          <w:tcPr>
            <w:tcW w:w="8928" w:type="dxa"/>
            <w:tcBorders>
              <w:top w:val="nil"/>
              <w:left w:val="nil"/>
              <w:bottom w:val="nil"/>
              <w:right w:val="nil"/>
            </w:tcBorders>
          </w:tcPr>
          <w:p w:rsidR="001C1BFE" w:rsidRPr="00B169D6" w:rsidRDefault="001C1BFE" w:rsidP="001C1BFE">
            <w:pPr>
              <w:rPr>
                <w:rFonts w:cs="Arial"/>
              </w:rPr>
            </w:pPr>
            <w:r w:rsidRPr="00B169D6">
              <w:rPr>
                <w:rFonts w:cs="Arial"/>
              </w:rPr>
              <w:t>Do you assert that the submitted information on “Form 2 – Authorized Auction Representative” is confidential?</w:t>
            </w:r>
          </w:p>
        </w:tc>
      </w:tr>
    </w:tbl>
    <w:p w:rsidR="001C1BFE" w:rsidRPr="00DF4D38" w:rsidRDefault="001C1BFE" w:rsidP="001C1BFE">
      <w:pPr>
        <w:rPr>
          <w:rFonts w:cs="Arial"/>
        </w:rPr>
        <w:sectPr w:rsidR="001C1BFE" w:rsidRPr="00DF4D38" w:rsidSect="00252DE2">
          <w:pgSz w:w="12240" w:h="15840" w:code="1"/>
          <w:pgMar w:top="1440" w:right="1440" w:bottom="1440" w:left="1440" w:header="576" w:footer="576" w:gutter="0"/>
          <w:cols w:space="720"/>
          <w:docGrid w:linePitch="360"/>
        </w:sectPr>
      </w:pPr>
    </w:p>
    <w:p w:rsidR="001C1BFE" w:rsidRPr="00DF4D38" w:rsidRDefault="001C1BFE" w:rsidP="001C1BFE">
      <w:pPr>
        <w:pStyle w:val="HeadingTOTTOF"/>
        <w:rPr>
          <w:rFonts w:cs="Arial"/>
        </w:rPr>
      </w:pPr>
      <w:r>
        <w:rPr>
          <w:rFonts w:cs="Arial"/>
        </w:rPr>
        <w:lastRenderedPageBreak/>
        <w:t>Form 3</w:t>
      </w:r>
      <w:r w:rsidRPr="00DF4D38">
        <w:rPr>
          <w:rFonts w:cs="Arial"/>
        </w:rPr>
        <w:t xml:space="preserve"> – E</w:t>
      </w:r>
      <w:r>
        <w:rPr>
          <w:rFonts w:cs="Arial"/>
        </w:rPr>
        <w:t xml:space="preserve">vidence of a RGGI </w:t>
      </w:r>
      <w:r w:rsidRPr="00A0619E">
        <w:t>CO</w:t>
      </w:r>
      <w:r w:rsidRPr="001636EE">
        <w:rPr>
          <w:kern w:val="0"/>
          <w:sz w:val="22"/>
          <w:vertAlign w:val="subscript"/>
        </w:rPr>
        <w:t>2</w:t>
      </w:r>
      <w:r w:rsidRPr="00A0619E">
        <w:t xml:space="preserve"> Allowance Tracking System </w:t>
      </w:r>
      <w:r>
        <w:rPr>
          <w:rFonts w:cs="Arial"/>
        </w:rPr>
        <w:t>Account</w:t>
      </w:r>
    </w:p>
    <w:p w:rsidR="001C1BFE" w:rsidRPr="00DF4D38" w:rsidDel="00C1790A" w:rsidRDefault="001C1BFE" w:rsidP="001C1BFE">
      <w:pPr>
        <w:rPr>
          <w:rFonts w:cs="Arial"/>
        </w:rPr>
      </w:pPr>
      <w:r w:rsidRPr="00DF4D38">
        <w:rPr>
          <w:rFonts w:cs="Arial"/>
        </w:rPr>
        <w:t xml:space="preserve">Information regarding the </w:t>
      </w:r>
      <w:r>
        <w:rPr>
          <w:rFonts w:cs="Arial"/>
        </w:rPr>
        <w:t>a</w:t>
      </w:r>
      <w:r w:rsidRPr="00DF4D38">
        <w:rPr>
          <w:rFonts w:cs="Arial"/>
        </w:rPr>
        <w:t xml:space="preserve">pplicant’s </w:t>
      </w:r>
      <w:r>
        <w:rPr>
          <w:rFonts w:cs="Arial"/>
        </w:rPr>
        <w:t xml:space="preserve">RGGI </w:t>
      </w:r>
      <w:r w:rsidRPr="00DF4D38">
        <w:rPr>
          <w:rFonts w:cs="Arial"/>
        </w:rPr>
        <w:t>CO</w:t>
      </w:r>
      <w:r w:rsidRPr="00DF4D38">
        <w:rPr>
          <w:rFonts w:cs="Arial"/>
          <w:vertAlign w:val="subscript"/>
        </w:rPr>
        <w:t>2</w:t>
      </w:r>
      <w:r w:rsidRPr="00DF4D38">
        <w:rPr>
          <w:rFonts w:cs="Arial"/>
        </w:rPr>
        <w:t xml:space="preserve"> Allowance Tracking System </w:t>
      </w:r>
      <w:r>
        <w:rPr>
          <w:rFonts w:cs="Arial"/>
        </w:rPr>
        <w:t xml:space="preserve">(RGGI COATS) </w:t>
      </w:r>
      <w:r w:rsidRPr="00DF4D38">
        <w:rPr>
          <w:rFonts w:cs="Arial"/>
        </w:rPr>
        <w:t xml:space="preserve">account must be provided. This is the account </w:t>
      </w:r>
      <w:r>
        <w:rPr>
          <w:rFonts w:cs="Arial"/>
        </w:rPr>
        <w:t>into which all</w:t>
      </w:r>
      <w:r w:rsidRPr="00DF4D38">
        <w:rPr>
          <w:rFonts w:cs="Arial"/>
        </w:rPr>
        <w:t xml:space="preserve"> awarded CO</w:t>
      </w:r>
      <w:r w:rsidRPr="00DF4D38">
        <w:rPr>
          <w:rFonts w:cs="Arial"/>
          <w:vertAlign w:val="subscript"/>
        </w:rPr>
        <w:t>2</w:t>
      </w:r>
      <w:r w:rsidRPr="00DF4D38">
        <w:rPr>
          <w:rFonts w:cs="Arial"/>
        </w:rPr>
        <w:t xml:space="preserve"> </w:t>
      </w:r>
      <w:r>
        <w:rPr>
          <w:rFonts w:cs="Arial"/>
        </w:rPr>
        <w:t>a</w:t>
      </w:r>
      <w:r w:rsidRPr="00DF4D38">
        <w:rPr>
          <w:rFonts w:cs="Arial"/>
        </w:rPr>
        <w:t>llowances will be deposited.</w:t>
      </w:r>
      <w:r w:rsidRPr="00DF4D38" w:rsidDel="00C1790A">
        <w:rPr>
          <w:rFonts w:cs="Arial"/>
        </w:rPr>
        <w:t xml:space="preserve"> </w:t>
      </w:r>
    </w:p>
    <w:p w:rsidR="001C1BFE" w:rsidRPr="00DF4D38" w:rsidRDefault="001C1BFE" w:rsidP="001C1BFE">
      <w:pPr>
        <w:rPr>
          <w:rFonts w:cs="Arial"/>
        </w:rPr>
      </w:pPr>
    </w:p>
    <w:p w:rsidR="001C1BFE" w:rsidRPr="00DF4D38" w:rsidRDefault="001C1BFE" w:rsidP="001C1BFE">
      <w:pPr>
        <w:tabs>
          <w:tab w:val="left" w:pos="3600"/>
          <w:tab w:val="left" w:pos="5760"/>
          <w:tab w:val="left" w:pos="7920"/>
        </w:tabs>
        <w:rPr>
          <w:rFonts w:cs="Arial"/>
          <w:b/>
          <w:i/>
          <w:sz w:val="16"/>
          <w:szCs w:val="16"/>
        </w:rPr>
      </w:pPr>
      <w:r>
        <w:rPr>
          <w:rFonts w:cs="Arial"/>
          <w:b/>
          <w:i/>
          <w:sz w:val="16"/>
          <w:szCs w:val="16"/>
        </w:rPr>
        <w:t>RGGI COATS</w:t>
      </w:r>
      <w:r w:rsidRPr="00DF4D38">
        <w:rPr>
          <w:rFonts w:cs="Arial"/>
          <w:b/>
          <w:i/>
          <w:sz w:val="16"/>
          <w:szCs w:val="16"/>
        </w:rPr>
        <w:t xml:space="preserve"> Account Number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1C1BFE" w:rsidRPr="00B169D6">
        <w:tc>
          <w:tcPr>
            <w:tcW w:w="9360" w:type="dxa"/>
          </w:tcPr>
          <w:p w:rsidR="001C1BFE" w:rsidRPr="00B169D6" w:rsidRDefault="001C1BFE" w:rsidP="001C1BFE">
            <w:pPr>
              <w:pStyle w:val="UserInputField"/>
              <w:rPr>
                <w:rFonts w:cs="Arial"/>
                <w:szCs w:val="22"/>
              </w:rPr>
            </w:pPr>
            <w:r w:rsidRPr="00B169D6">
              <w:rPr>
                <w:rFonts w:cs="Arial"/>
                <w:szCs w:val="22"/>
              </w:rPr>
              <w:fldChar w:fldCharType="begin">
                <w:ffData>
                  <w:name w:val="Text1"/>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bl>
    <w:p w:rsidR="001C1BFE" w:rsidRPr="00DF4D38" w:rsidRDefault="001C1BFE" w:rsidP="001C1BFE">
      <w:pPr>
        <w:tabs>
          <w:tab w:val="left" w:pos="3600"/>
          <w:tab w:val="left" w:pos="5760"/>
          <w:tab w:val="left" w:pos="7920"/>
        </w:tabs>
        <w:rPr>
          <w:rFonts w:cs="Arial"/>
          <w:b/>
          <w:i/>
          <w:sz w:val="16"/>
          <w:szCs w:val="16"/>
          <w:highlight w:val="yellow"/>
        </w:rPr>
      </w:pPr>
    </w:p>
    <w:p w:rsidR="001C1BFE" w:rsidRPr="00DF4D38" w:rsidRDefault="001C1BFE" w:rsidP="001C1BFE">
      <w:pPr>
        <w:tabs>
          <w:tab w:val="left" w:pos="3600"/>
          <w:tab w:val="left" w:pos="5760"/>
          <w:tab w:val="left" w:pos="7920"/>
        </w:tabs>
        <w:rPr>
          <w:rFonts w:cs="Arial"/>
          <w:b/>
          <w:i/>
          <w:sz w:val="16"/>
          <w:szCs w:val="16"/>
        </w:rPr>
      </w:pPr>
      <w:r>
        <w:rPr>
          <w:rFonts w:cs="Arial"/>
          <w:b/>
          <w:i/>
          <w:sz w:val="16"/>
          <w:szCs w:val="16"/>
        </w:rPr>
        <w:t>RGGI COATS</w:t>
      </w:r>
      <w:r w:rsidRPr="00DF4D38">
        <w:rPr>
          <w:rFonts w:cs="Arial"/>
          <w:b/>
          <w:i/>
          <w:sz w:val="16"/>
          <w:szCs w:val="16"/>
        </w:rPr>
        <w:t xml:space="preserve"> Authorized Account Representative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1C1BFE" w:rsidRPr="00B169D6">
        <w:tc>
          <w:tcPr>
            <w:tcW w:w="9360" w:type="dxa"/>
          </w:tcPr>
          <w:p w:rsidR="001C1BFE" w:rsidRPr="00B169D6" w:rsidRDefault="001C1BFE" w:rsidP="001C1BFE">
            <w:pPr>
              <w:pStyle w:val="UserInputField"/>
              <w:rPr>
                <w:rFonts w:cs="Arial"/>
                <w:szCs w:val="22"/>
              </w:rPr>
            </w:pPr>
            <w:r w:rsidRPr="00B169D6">
              <w:rPr>
                <w:rFonts w:cs="Arial"/>
                <w:szCs w:val="22"/>
              </w:rPr>
              <w:fldChar w:fldCharType="begin">
                <w:ffData>
                  <w:name w:val="Text1"/>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bl>
    <w:p w:rsidR="001C1BFE" w:rsidRPr="00593EE7" w:rsidRDefault="001C1BFE" w:rsidP="001C1BFE">
      <w:pPr>
        <w:rPr>
          <w:rFonts w:cs="Arial"/>
          <w:szCs w:val="22"/>
        </w:rPr>
      </w:pPr>
    </w:p>
    <w:p w:rsidR="001C1BFE" w:rsidRDefault="001C1BFE" w:rsidP="001C1BFE">
      <w:pPr>
        <w:rPr>
          <w:rFonts w:cs="Arial"/>
        </w:rPr>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2"/>
        <w:gridCol w:w="8928"/>
      </w:tblGrid>
      <w:tr w:rsidR="001C1BFE" w:rsidRPr="00B169D6">
        <w:tc>
          <w:tcPr>
            <w:tcW w:w="432" w:type="dxa"/>
            <w:tcBorders>
              <w:top w:val="nil"/>
              <w:left w:val="nil"/>
              <w:bottom w:val="nil"/>
              <w:right w:val="nil"/>
            </w:tcBorders>
            <w:tcMar>
              <w:left w:w="0" w:type="dxa"/>
              <w:right w:w="0" w:type="dxa"/>
            </w:tcMar>
            <w:vAlign w:val="center"/>
          </w:tcPr>
          <w:p w:rsidR="001C1BFE" w:rsidRPr="00B169D6" w:rsidRDefault="001C1BFE" w:rsidP="00B169D6">
            <w:pPr>
              <w:pStyle w:val="UserInputField"/>
              <w:jc w:val="center"/>
              <w:rPr>
                <w:rFonts w:cs="Arial"/>
                <w:szCs w:val="22"/>
              </w:rPr>
            </w:pPr>
            <w:r w:rsidRPr="00B169D6">
              <w:rPr>
                <w:rFonts w:cs="Arial"/>
                <w:b/>
                <w:i/>
                <w:sz w:val="16"/>
                <w:szCs w:val="16"/>
              </w:rPr>
              <w:t>Yes</w:t>
            </w:r>
          </w:p>
        </w:tc>
        <w:tc>
          <w:tcPr>
            <w:tcW w:w="8928" w:type="dxa"/>
            <w:tcBorders>
              <w:top w:val="nil"/>
              <w:left w:val="nil"/>
              <w:bottom w:val="nil"/>
              <w:right w:val="nil"/>
            </w:tcBorders>
            <w:vAlign w:val="center"/>
          </w:tcPr>
          <w:p w:rsidR="001C1BFE" w:rsidRPr="00B169D6" w:rsidRDefault="001C1BFE" w:rsidP="001C1BFE">
            <w:pPr>
              <w:rPr>
                <w:rFonts w:cs="Arial"/>
                <w:szCs w:val="22"/>
              </w:rPr>
            </w:pPr>
          </w:p>
        </w:tc>
      </w:tr>
      <w:tr w:rsidR="001C1BFE" w:rsidRPr="00B169D6">
        <w:tc>
          <w:tcPr>
            <w:tcW w:w="432" w:type="dxa"/>
            <w:tcBorders>
              <w:top w:val="nil"/>
              <w:left w:val="nil"/>
              <w:bottom w:val="nil"/>
              <w:right w:val="nil"/>
            </w:tcBorders>
          </w:tcPr>
          <w:p w:rsidR="001C1BFE" w:rsidRPr="00B169D6" w:rsidRDefault="001C1BFE" w:rsidP="00B169D6">
            <w:pPr>
              <w:pStyle w:val="UserInputField"/>
              <w:jc w:val="center"/>
              <w:rPr>
                <w:rFonts w:cs="Arial"/>
                <w:szCs w:val="22"/>
              </w:rPr>
            </w:pPr>
            <w:r w:rsidRPr="00B169D6">
              <w:rPr>
                <w:rFonts w:cs="Arial"/>
                <w:szCs w:val="22"/>
              </w:rPr>
              <w:fldChar w:fldCharType="begin">
                <w:ffData>
                  <w:name w:val="Check1"/>
                  <w:enabled/>
                  <w:calcOnExit w:val="0"/>
                  <w:checkBox>
                    <w:sizeAuto/>
                    <w:default w:val="0"/>
                  </w:checkBox>
                </w:ffData>
              </w:fldChar>
            </w:r>
            <w:r w:rsidRPr="00B169D6">
              <w:rPr>
                <w:rFonts w:cs="Arial"/>
                <w:szCs w:val="22"/>
              </w:rPr>
              <w:instrText xml:space="preserve"> FORMCHECKBOX </w:instrText>
            </w:r>
            <w:r w:rsidR="00CC2E58">
              <w:rPr>
                <w:rFonts w:cs="Arial"/>
                <w:szCs w:val="22"/>
              </w:rPr>
            </w:r>
            <w:r w:rsidR="00CC2E58">
              <w:rPr>
                <w:rFonts w:cs="Arial"/>
                <w:szCs w:val="22"/>
              </w:rPr>
              <w:fldChar w:fldCharType="separate"/>
            </w:r>
            <w:r w:rsidRPr="00B169D6">
              <w:rPr>
                <w:rFonts w:cs="Arial"/>
                <w:szCs w:val="22"/>
              </w:rPr>
              <w:fldChar w:fldCharType="end"/>
            </w:r>
          </w:p>
        </w:tc>
        <w:tc>
          <w:tcPr>
            <w:tcW w:w="8928" w:type="dxa"/>
            <w:tcBorders>
              <w:top w:val="nil"/>
              <w:left w:val="nil"/>
              <w:bottom w:val="nil"/>
              <w:right w:val="nil"/>
            </w:tcBorders>
          </w:tcPr>
          <w:p w:rsidR="001C1BFE" w:rsidRPr="00B169D6" w:rsidRDefault="001C1BFE" w:rsidP="001C1BFE">
            <w:pPr>
              <w:rPr>
                <w:rFonts w:cs="Arial"/>
              </w:rPr>
            </w:pPr>
            <w:r w:rsidRPr="00B169D6">
              <w:rPr>
                <w:rFonts w:cs="Arial"/>
              </w:rPr>
              <w:t xml:space="preserve">Do you assert that the submitted information on “Form 3 – Evidence of a RGGI </w:t>
            </w:r>
            <w:r w:rsidRPr="00A0619E">
              <w:t>CO</w:t>
            </w:r>
            <w:r w:rsidRPr="00B169D6">
              <w:rPr>
                <w:vertAlign w:val="subscript"/>
              </w:rPr>
              <w:t>2</w:t>
            </w:r>
            <w:r w:rsidRPr="00A0619E">
              <w:t xml:space="preserve"> Allowance Tracking System </w:t>
            </w:r>
            <w:r w:rsidRPr="00B169D6">
              <w:rPr>
                <w:rFonts w:cs="Arial"/>
              </w:rPr>
              <w:t>Account” is confidential?</w:t>
            </w:r>
          </w:p>
        </w:tc>
      </w:tr>
    </w:tbl>
    <w:p w:rsidR="001C1BFE" w:rsidRDefault="001C1BFE" w:rsidP="001C1BFE">
      <w:pPr>
        <w:rPr>
          <w:rFonts w:cs="Arial"/>
        </w:rPr>
      </w:pPr>
    </w:p>
    <w:p w:rsidR="001C1BFE" w:rsidRPr="00DF4D38" w:rsidRDefault="001C1BFE" w:rsidP="001C1BFE">
      <w:pPr>
        <w:rPr>
          <w:rFonts w:cs="Arial"/>
        </w:rPr>
      </w:pPr>
    </w:p>
    <w:p w:rsidR="001C1BFE" w:rsidRPr="00DF4D38" w:rsidRDefault="001C1BFE" w:rsidP="001C1BFE">
      <w:pPr>
        <w:pStyle w:val="BodyText"/>
        <w:rPr>
          <w:rFonts w:cs="Arial"/>
        </w:rPr>
        <w:sectPr w:rsidR="001C1BFE" w:rsidRPr="00DF4D38" w:rsidSect="00252DE2">
          <w:pgSz w:w="12240" w:h="15840" w:code="1"/>
          <w:pgMar w:top="1440" w:right="1440" w:bottom="1440" w:left="1440" w:header="576" w:footer="576" w:gutter="0"/>
          <w:cols w:space="720"/>
          <w:docGrid w:linePitch="360"/>
        </w:sectPr>
      </w:pPr>
    </w:p>
    <w:p w:rsidR="001C1BFE" w:rsidRDefault="001C1BFE" w:rsidP="001C1BFE">
      <w:pPr>
        <w:pStyle w:val="HeadingTOTTOF"/>
      </w:pPr>
      <w:r>
        <w:lastRenderedPageBreak/>
        <w:t>Form 4 –</w:t>
      </w:r>
      <w:r w:rsidR="009817D3">
        <w:t xml:space="preserve"> </w:t>
      </w:r>
      <w:r>
        <w:t>Corporate Associations</w:t>
      </w:r>
    </w:p>
    <w:p w:rsidR="00383AC7" w:rsidRDefault="001C1BFE" w:rsidP="008F1923">
      <w:pPr>
        <w:pStyle w:val="BodyText"/>
      </w:pPr>
      <w:bookmarkStart w:id="34" w:name="OLE_LINK3"/>
      <w:bookmarkStart w:id="35" w:name="OLE_LINK4"/>
      <w:r w:rsidRPr="00A91EA3">
        <w:t>See the most recent auction notice’s sections titled “Identifying Direct and Indirect Corporate Associations” and “Use of Direct and Indirect Corporate Associations” for more information.</w:t>
      </w:r>
      <w:r w:rsidR="00383AC7" w:rsidRPr="00DF4D38">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1E0" w:firstRow="1" w:lastRow="1" w:firstColumn="1" w:lastColumn="1" w:noHBand="0" w:noVBand="0"/>
      </w:tblPr>
      <w:tblGrid>
        <w:gridCol w:w="432"/>
        <w:gridCol w:w="432"/>
        <w:gridCol w:w="8496"/>
      </w:tblGrid>
      <w:tr w:rsidR="008F1923" w:rsidRPr="00B169D6">
        <w:tc>
          <w:tcPr>
            <w:tcW w:w="432" w:type="dxa"/>
            <w:tcBorders>
              <w:top w:val="nil"/>
              <w:left w:val="nil"/>
              <w:bottom w:val="nil"/>
              <w:right w:val="nil"/>
            </w:tcBorders>
            <w:vAlign w:val="center"/>
          </w:tcPr>
          <w:p w:rsidR="008F1923" w:rsidRPr="00B169D6" w:rsidRDefault="008F1923" w:rsidP="00B169D6">
            <w:pPr>
              <w:jc w:val="center"/>
              <w:rPr>
                <w:b/>
                <w:i/>
                <w:sz w:val="16"/>
                <w:szCs w:val="16"/>
              </w:rPr>
            </w:pPr>
            <w:r w:rsidRPr="00B169D6">
              <w:rPr>
                <w:b/>
                <w:i/>
                <w:sz w:val="16"/>
                <w:szCs w:val="16"/>
              </w:rPr>
              <w:t>Yes</w:t>
            </w:r>
          </w:p>
        </w:tc>
        <w:tc>
          <w:tcPr>
            <w:tcW w:w="432" w:type="dxa"/>
            <w:tcBorders>
              <w:top w:val="nil"/>
              <w:left w:val="nil"/>
              <w:bottom w:val="nil"/>
              <w:right w:val="nil"/>
            </w:tcBorders>
            <w:vAlign w:val="center"/>
          </w:tcPr>
          <w:p w:rsidR="008F1923" w:rsidRPr="00B169D6" w:rsidRDefault="008F1923" w:rsidP="00B169D6">
            <w:pPr>
              <w:jc w:val="center"/>
              <w:rPr>
                <w:b/>
                <w:i/>
                <w:sz w:val="16"/>
                <w:szCs w:val="16"/>
              </w:rPr>
            </w:pPr>
            <w:r w:rsidRPr="00B169D6">
              <w:rPr>
                <w:b/>
                <w:i/>
                <w:sz w:val="16"/>
                <w:szCs w:val="16"/>
              </w:rPr>
              <w:t>No</w:t>
            </w:r>
          </w:p>
        </w:tc>
        <w:tc>
          <w:tcPr>
            <w:tcW w:w="8496" w:type="dxa"/>
            <w:tcBorders>
              <w:top w:val="nil"/>
              <w:left w:val="nil"/>
              <w:bottom w:val="nil"/>
              <w:right w:val="nil"/>
            </w:tcBorders>
            <w:vAlign w:val="center"/>
          </w:tcPr>
          <w:p w:rsidR="008F1923" w:rsidRPr="00B169D6" w:rsidRDefault="008F1923" w:rsidP="00556DF6">
            <w:pPr>
              <w:rPr>
                <w:b/>
                <w:i/>
                <w:sz w:val="16"/>
                <w:szCs w:val="16"/>
              </w:rPr>
            </w:pPr>
          </w:p>
        </w:tc>
      </w:tr>
      <w:tr w:rsidR="00383AC7" w:rsidRPr="00B169D6">
        <w:tc>
          <w:tcPr>
            <w:tcW w:w="432" w:type="dxa"/>
            <w:tcBorders>
              <w:top w:val="nil"/>
              <w:left w:val="nil"/>
              <w:bottom w:val="nil"/>
              <w:right w:val="nil"/>
            </w:tcBorders>
          </w:tcPr>
          <w:p w:rsidR="00383AC7" w:rsidRPr="00B169D6" w:rsidRDefault="00383AC7" w:rsidP="00B169D6">
            <w:pPr>
              <w:pStyle w:val="UserInputField"/>
              <w:jc w:val="center"/>
              <w:rPr>
                <w:rFonts w:cs="Tahoma"/>
                <w:szCs w:val="22"/>
              </w:rPr>
            </w:pPr>
            <w:r w:rsidRPr="00B169D6">
              <w:rPr>
                <w:rFonts w:cs="Tahoma"/>
                <w:szCs w:val="22"/>
              </w:rPr>
              <w:fldChar w:fldCharType="begin">
                <w:ffData>
                  <w:name w:val="Check2"/>
                  <w:enabled/>
                  <w:calcOnExit w:val="0"/>
                  <w:checkBox>
                    <w:sizeAuto/>
                    <w:default w:val="0"/>
                  </w:checkBox>
                </w:ffData>
              </w:fldChar>
            </w:r>
            <w:r w:rsidRPr="00B169D6">
              <w:rPr>
                <w:rFonts w:cs="Tahoma"/>
                <w:szCs w:val="22"/>
              </w:rPr>
              <w:instrText xml:space="preserve"> FORMCHECKBOX </w:instrText>
            </w:r>
            <w:r w:rsidR="00CC2E58">
              <w:rPr>
                <w:rFonts w:cs="Tahoma"/>
                <w:szCs w:val="22"/>
              </w:rPr>
            </w:r>
            <w:r w:rsidR="00CC2E58">
              <w:rPr>
                <w:rFonts w:cs="Tahoma"/>
                <w:szCs w:val="22"/>
              </w:rPr>
              <w:fldChar w:fldCharType="separate"/>
            </w:r>
            <w:r w:rsidRPr="00B169D6">
              <w:rPr>
                <w:rFonts w:cs="Tahoma"/>
                <w:szCs w:val="22"/>
              </w:rPr>
              <w:fldChar w:fldCharType="end"/>
            </w:r>
          </w:p>
        </w:tc>
        <w:tc>
          <w:tcPr>
            <w:tcW w:w="432" w:type="dxa"/>
            <w:tcBorders>
              <w:top w:val="nil"/>
              <w:left w:val="nil"/>
              <w:bottom w:val="nil"/>
              <w:right w:val="nil"/>
            </w:tcBorders>
          </w:tcPr>
          <w:p w:rsidR="00383AC7" w:rsidRPr="00B169D6" w:rsidRDefault="00383AC7" w:rsidP="00B169D6">
            <w:pPr>
              <w:pStyle w:val="UserInputField"/>
              <w:jc w:val="center"/>
              <w:rPr>
                <w:rFonts w:cs="Tahoma"/>
                <w:szCs w:val="22"/>
              </w:rPr>
            </w:pPr>
            <w:r w:rsidRPr="00B169D6">
              <w:rPr>
                <w:rFonts w:cs="Tahoma"/>
                <w:szCs w:val="22"/>
              </w:rPr>
              <w:fldChar w:fldCharType="begin">
                <w:ffData>
                  <w:name w:val="Check2"/>
                  <w:enabled/>
                  <w:calcOnExit w:val="0"/>
                  <w:checkBox>
                    <w:sizeAuto/>
                    <w:default w:val="0"/>
                  </w:checkBox>
                </w:ffData>
              </w:fldChar>
            </w:r>
            <w:r w:rsidRPr="00B169D6">
              <w:rPr>
                <w:rFonts w:cs="Tahoma"/>
                <w:szCs w:val="22"/>
              </w:rPr>
              <w:instrText xml:space="preserve"> FORMCHECKBOX </w:instrText>
            </w:r>
            <w:r w:rsidR="00CC2E58">
              <w:rPr>
                <w:rFonts w:cs="Tahoma"/>
                <w:szCs w:val="22"/>
              </w:rPr>
            </w:r>
            <w:r w:rsidR="00CC2E58">
              <w:rPr>
                <w:rFonts w:cs="Tahoma"/>
                <w:szCs w:val="22"/>
              </w:rPr>
              <w:fldChar w:fldCharType="separate"/>
            </w:r>
            <w:r w:rsidRPr="00B169D6">
              <w:rPr>
                <w:rFonts w:cs="Tahoma"/>
                <w:szCs w:val="22"/>
              </w:rPr>
              <w:fldChar w:fldCharType="end"/>
            </w:r>
          </w:p>
        </w:tc>
        <w:tc>
          <w:tcPr>
            <w:tcW w:w="8496" w:type="dxa"/>
            <w:tcBorders>
              <w:top w:val="nil"/>
              <w:left w:val="nil"/>
              <w:bottom w:val="nil"/>
              <w:right w:val="nil"/>
            </w:tcBorders>
          </w:tcPr>
          <w:p w:rsidR="00383AC7" w:rsidRPr="00C32150" w:rsidRDefault="00832164" w:rsidP="001C1BFE">
            <w:pPr>
              <w:pStyle w:val="UserInputField"/>
            </w:pPr>
            <w:r>
              <w:t>T</w:t>
            </w:r>
            <w:r w:rsidR="00383AC7" w:rsidRPr="00C32150">
              <w:t xml:space="preserve">he </w:t>
            </w:r>
            <w:r w:rsidR="00CE4476">
              <w:t>A</w:t>
            </w:r>
            <w:r w:rsidR="00383AC7" w:rsidRPr="00C32150">
              <w:t>pplicant ha</w:t>
            </w:r>
            <w:r>
              <w:t>s</w:t>
            </w:r>
            <w:r w:rsidR="00383AC7" w:rsidRPr="00C32150">
              <w:t xml:space="preserve"> a direct </w:t>
            </w:r>
            <w:r>
              <w:t xml:space="preserve">or indirect </w:t>
            </w:r>
            <w:r w:rsidR="00383AC7" w:rsidRPr="00C32150">
              <w:t xml:space="preserve">corporate association with another </w:t>
            </w:r>
            <w:r w:rsidR="00383AC7" w:rsidRPr="00C32150" w:rsidDel="001636EE">
              <w:t>a</w:t>
            </w:r>
            <w:r w:rsidR="00383AC7" w:rsidRPr="00C32150">
              <w:t>pplicant</w:t>
            </w:r>
            <w:r w:rsidR="008F1923">
              <w:t>.</w:t>
            </w:r>
          </w:p>
        </w:tc>
      </w:tr>
    </w:tbl>
    <w:p w:rsidR="001C1BFE" w:rsidRDefault="001C1BFE" w:rsidP="001C1BFE"/>
    <w:p w:rsidR="001C1BFE" w:rsidRDefault="001C1BFE" w:rsidP="00B82CDE">
      <w:pPr>
        <w:pStyle w:val="BodyText"/>
      </w:pPr>
      <w:r>
        <w:t xml:space="preserve">An affirmative answer to </w:t>
      </w:r>
      <w:r w:rsidR="000E59E8">
        <w:t xml:space="preserve">this statement </w:t>
      </w:r>
      <w:r>
        <w:t>requires disclosure of the direct or indirect corporate association(s) in the space provided below.</w:t>
      </w:r>
      <w:r w:rsidR="00B82CDE">
        <w:t xml:space="preserve">  If additional information is required to explain the relationship(s)</w:t>
      </w:r>
      <w:r w:rsidR="00964FA4">
        <w:t>,</w:t>
      </w:r>
      <w:r w:rsidR="00B82CDE">
        <w:t xml:space="preserve"> it can be provided in the space at the bottom of the page.</w:t>
      </w:r>
    </w:p>
    <w:p w:rsidR="00CE4476" w:rsidRPr="00A82A48" w:rsidRDefault="00CE4476" w:rsidP="00CE4476">
      <w:pPr>
        <w:keepNext/>
        <w:tabs>
          <w:tab w:val="left" w:pos="4050"/>
          <w:tab w:val="left" w:pos="5220"/>
          <w:tab w:val="left" w:pos="8370"/>
        </w:tabs>
        <w:rPr>
          <w:rFonts w:cs="Tahoma"/>
          <w:b/>
          <w:i/>
          <w:sz w:val="16"/>
          <w:szCs w:val="16"/>
          <w:lang w:val="fr-FR"/>
        </w:rPr>
      </w:pPr>
      <w:r>
        <w:rPr>
          <w:rFonts w:cs="Tahoma"/>
          <w:b/>
          <w:i/>
          <w:sz w:val="16"/>
          <w:szCs w:val="16"/>
        </w:rPr>
        <w:tab/>
      </w:r>
      <w:r w:rsidRPr="00CE4476">
        <w:rPr>
          <w:rFonts w:cs="Tahoma"/>
          <w:b/>
          <w:i/>
          <w:sz w:val="16"/>
          <w:szCs w:val="16"/>
        </w:rPr>
        <w:t>Bid</w:t>
      </w:r>
    </w:p>
    <w:p w:rsidR="001C1BFE" w:rsidRPr="00A82A48" w:rsidRDefault="001C1BFE" w:rsidP="001C1BFE">
      <w:pPr>
        <w:keepNext/>
        <w:tabs>
          <w:tab w:val="left" w:pos="4050"/>
          <w:tab w:val="left" w:pos="5220"/>
          <w:tab w:val="left" w:pos="8370"/>
        </w:tabs>
        <w:rPr>
          <w:rFonts w:cs="Tahoma"/>
          <w:b/>
          <w:i/>
          <w:sz w:val="16"/>
          <w:szCs w:val="16"/>
          <w:lang w:val="fr-FR"/>
        </w:rPr>
      </w:pPr>
      <w:r>
        <w:rPr>
          <w:rFonts w:cs="Tahoma"/>
          <w:b/>
          <w:i/>
          <w:sz w:val="16"/>
          <w:szCs w:val="16"/>
        </w:rPr>
        <w:t>Name of Applicant</w:t>
      </w:r>
      <w:r>
        <w:rPr>
          <w:rFonts w:cs="Tahoma"/>
          <w:b/>
          <w:i/>
          <w:sz w:val="16"/>
          <w:szCs w:val="16"/>
        </w:rPr>
        <w:tab/>
      </w:r>
      <w:r w:rsidRPr="00E258DF">
        <w:rPr>
          <w:rFonts w:cs="Tahoma"/>
          <w:b/>
          <w:i/>
          <w:sz w:val="16"/>
          <w:szCs w:val="16"/>
        </w:rPr>
        <w:t>Limit</w:t>
      </w:r>
      <w:r w:rsidR="00CE4476">
        <w:rPr>
          <w:rFonts w:cs="Tahoma"/>
          <w:b/>
          <w:i/>
          <w:sz w:val="16"/>
          <w:szCs w:val="16"/>
        </w:rPr>
        <w:t>ation</w:t>
      </w:r>
      <w:r w:rsidRPr="00E258DF">
        <w:rPr>
          <w:rFonts w:cs="Tahoma"/>
          <w:b/>
          <w:i/>
          <w:sz w:val="16"/>
          <w:szCs w:val="16"/>
        </w:rPr>
        <w:t xml:space="preserve"> </w:t>
      </w:r>
      <w:r w:rsidRPr="00A82A48">
        <w:rPr>
          <w:rFonts w:cs="Tahoma"/>
          <w:b/>
          <w:i/>
          <w:sz w:val="16"/>
          <w:szCs w:val="16"/>
          <w:lang w:val="fr-FR"/>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88"/>
        <w:gridCol w:w="288"/>
        <w:gridCol w:w="864"/>
      </w:tblGrid>
      <w:tr w:rsidR="001C1BFE" w:rsidRPr="00B169D6">
        <w:tc>
          <w:tcPr>
            <w:tcW w:w="3888" w:type="dxa"/>
          </w:tcPr>
          <w:p w:rsidR="001C1BFE" w:rsidRPr="00B169D6" w:rsidRDefault="001C1BFE" w:rsidP="001C1BFE">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c>
          <w:tcPr>
            <w:tcW w:w="288" w:type="dxa"/>
            <w:tcBorders>
              <w:top w:val="nil"/>
              <w:bottom w:val="nil"/>
            </w:tcBorders>
          </w:tcPr>
          <w:p w:rsidR="001C1BFE" w:rsidRDefault="001C1BFE" w:rsidP="001C1BFE">
            <w:pPr>
              <w:pStyle w:val="UserInputField"/>
            </w:pPr>
          </w:p>
        </w:tc>
        <w:tc>
          <w:tcPr>
            <w:tcW w:w="864" w:type="dxa"/>
          </w:tcPr>
          <w:p w:rsidR="001C1BFE" w:rsidRDefault="001C1BFE" w:rsidP="001C1BFE">
            <w:pPr>
              <w:pStyle w:val="UserInputField"/>
            </w:pPr>
            <w:r w:rsidRPr="00B169D6">
              <w:rPr>
                <w:rFonts w:cs="Tahoma"/>
                <w:szCs w:val="22"/>
              </w:rPr>
              <w:fldChar w:fldCharType="begin">
                <w:ffData>
                  <w:name w:val="Text28"/>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r>
    </w:tbl>
    <w:p w:rsidR="001C1BFE" w:rsidRDefault="001C1BFE" w:rsidP="001C1BFE"/>
    <w:p w:rsidR="001C1BFE" w:rsidRPr="005E19BB" w:rsidRDefault="00832164" w:rsidP="00832164">
      <w:pPr>
        <w:keepNext/>
        <w:tabs>
          <w:tab w:val="left" w:pos="4050"/>
          <w:tab w:val="left" w:pos="5310"/>
        </w:tabs>
        <w:rPr>
          <w:rFonts w:cs="Tahoma"/>
          <w:b/>
          <w:i/>
          <w:sz w:val="16"/>
          <w:szCs w:val="16"/>
        </w:rPr>
      </w:pPr>
      <w:r>
        <w:rPr>
          <w:rFonts w:cs="Tahoma"/>
          <w:b/>
          <w:i/>
          <w:sz w:val="16"/>
          <w:szCs w:val="16"/>
        </w:rPr>
        <w:tab/>
      </w:r>
      <w:r w:rsidR="00CE4476">
        <w:rPr>
          <w:rFonts w:cs="Tahoma"/>
          <w:b/>
          <w:i/>
          <w:sz w:val="16"/>
          <w:szCs w:val="16"/>
        </w:rPr>
        <w:t>Bid</w:t>
      </w:r>
      <w:r>
        <w:rPr>
          <w:rFonts w:cs="Tahoma"/>
          <w:b/>
          <w:i/>
          <w:sz w:val="16"/>
          <w:szCs w:val="16"/>
        </w:rPr>
        <w:tab/>
      </w:r>
      <w:r w:rsidR="00964FA4">
        <w:rPr>
          <w:rFonts w:cs="Tahoma"/>
          <w:b/>
          <w:i/>
          <w:sz w:val="16"/>
          <w:szCs w:val="16"/>
        </w:rPr>
        <w:t>T</w:t>
      </w:r>
      <w:r w:rsidRPr="00832164">
        <w:rPr>
          <w:rFonts w:cs="Tahoma"/>
          <w:b/>
          <w:i/>
          <w:sz w:val="16"/>
          <w:szCs w:val="16"/>
        </w:rPr>
        <w:t xml:space="preserve">he </w:t>
      </w:r>
      <w:r w:rsidR="007661A6">
        <w:rPr>
          <w:rFonts w:cs="Tahoma"/>
          <w:b/>
          <w:i/>
          <w:sz w:val="16"/>
          <w:szCs w:val="16"/>
        </w:rPr>
        <w:t>T</w:t>
      </w:r>
      <w:r w:rsidRPr="00832164">
        <w:rPr>
          <w:rFonts w:cs="Tahoma"/>
          <w:b/>
          <w:i/>
          <w:sz w:val="16"/>
          <w:szCs w:val="16"/>
        </w:rPr>
        <w:t xml:space="preserve">ype of </w:t>
      </w:r>
      <w:r w:rsidR="007661A6">
        <w:rPr>
          <w:rFonts w:cs="Tahoma"/>
          <w:b/>
          <w:i/>
          <w:sz w:val="16"/>
          <w:szCs w:val="16"/>
        </w:rPr>
        <w:t>A</w:t>
      </w:r>
      <w:r w:rsidRPr="00832164">
        <w:rPr>
          <w:rFonts w:cs="Tahoma"/>
          <w:b/>
          <w:i/>
          <w:sz w:val="16"/>
          <w:szCs w:val="16"/>
        </w:rPr>
        <w:t xml:space="preserve">ssociation (i.e., </w:t>
      </w:r>
      <w:r w:rsidR="007661A6">
        <w:rPr>
          <w:rFonts w:cs="Tahoma"/>
          <w:b/>
          <w:i/>
          <w:sz w:val="16"/>
          <w:szCs w:val="16"/>
        </w:rPr>
        <w:t>D</w:t>
      </w:r>
      <w:r w:rsidRPr="00832164">
        <w:rPr>
          <w:rFonts w:cs="Tahoma"/>
          <w:b/>
          <w:i/>
          <w:sz w:val="16"/>
          <w:szCs w:val="16"/>
        </w:rPr>
        <w:t>irect or</w:t>
      </w:r>
      <w:r w:rsidR="00964FA4">
        <w:rPr>
          <w:rFonts w:cs="Tahoma"/>
          <w:b/>
          <w:i/>
          <w:sz w:val="16"/>
          <w:szCs w:val="16"/>
        </w:rPr>
        <w:t xml:space="preserve"> I</w:t>
      </w:r>
      <w:r w:rsidR="00964FA4" w:rsidRPr="00832164">
        <w:rPr>
          <w:rFonts w:cs="Tahoma"/>
          <w:b/>
          <w:i/>
          <w:sz w:val="16"/>
          <w:szCs w:val="16"/>
        </w:rPr>
        <w:t>ndirect)</w:t>
      </w:r>
    </w:p>
    <w:p w:rsidR="001C1BFE" w:rsidRPr="005E19BB" w:rsidRDefault="001C1BFE" w:rsidP="00832164">
      <w:pPr>
        <w:keepNext/>
        <w:tabs>
          <w:tab w:val="left" w:pos="4050"/>
          <w:tab w:val="left" w:pos="5310"/>
        </w:tabs>
        <w:rPr>
          <w:rFonts w:cs="Tahoma"/>
          <w:b/>
          <w:i/>
          <w:sz w:val="16"/>
          <w:szCs w:val="16"/>
        </w:rPr>
      </w:pPr>
      <w:r>
        <w:rPr>
          <w:rFonts w:cs="Tahoma"/>
          <w:b/>
          <w:i/>
          <w:sz w:val="16"/>
          <w:szCs w:val="16"/>
        </w:rPr>
        <w:t>Name of Associated Applicant</w:t>
      </w:r>
      <w:r w:rsidRPr="005E19BB">
        <w:rPr>
          <w:rFonts w:cs="Tahoma"/>
          <w:b/>
          <w:i/>
          <w:sz w:val="16"/>
          <w:szCs w:val="16"/>
        </w:rPr>
        <w:tab/>
      </w:r>
      <w:r w:rsidRPr="00E258DF">
        <w:rPr>
          <w:rFonts w:cs="Tahoma"/>
          <w:b/>
          <w:i/>
          <w:sz w:val="16"/>
          <w:szCs w:val="16"/>
        </w:rPr>
        <w:t>Limit</w:t>
      </w:r>
      <w:r w:rsidR="00CE4476">
        <w:rPr>
          <w:rFonts w:cs="Tahoma"/>
          <w:b/>
          <w:i/>
          <w:sz w:val="16"/>
          <w:szCs w:val="16"/>
        </w:rPr>
        <w:t>ation</w:t>
      </w:r>
      <w:r w:rsidRPr="00E258DF">
        <w:rPr>
          <w:rFonts w:cs="Tahoma"/>
          <w:b/>
          <w:i/>
          <w:sz w:val="16"/>
          <w:szCs w:val="16"/>
        </w:rPr>
        <w:t xml:space="preserve"> </w:t>
      </w:r>
      <w:r w:rsidRPr="005E19BB">
        <w:rPr>
          <w:rFonts w:cs="Tahoma"/>
          <w:b/>
          <w:i/>
          <w:sz w:val="16"/>
          <w:szCs w:val="16"/>
        </w:rPr>
        <w:t>(%)</w:t>
      </w:r>
      <w:r w:rsidRPr="005E19BB">
        <w:rPr>
          <w:rFonts w:cs="Tahoma"/>
          <w:b/>
          <w:i/>
          <w:sz w:val="16"/>
          <w:szCs w:val="16"/>
        </w:rPr>
        <w:tab/>
      </w:r>
      <w:r w:rsidR="00832164" w:rsidRPr="00832164">
        <w:rPr>
          <w:rFonts w:cs="Tahoma"/>
          <w:b/>
          <w:i/>
          <w:sz w:val="16"/>
          <w:szCs w:val="16"/>
        </w:rPr>
        <w:t xml:space="preserve">and a </w:t>
      </w:r>
      <w:r w:rsidR="007661A6">
        <w:rPr>
          <w:rFonts w:cs="Tahoma"/>
          <w:b/>
          <w:i/>
          <w:sz w:val="16"/>
          <w:szCs w:val="16"/>
        </w:rPr>
        <w:t>B</w:t>
      </w:r>
      <w:r w:rsidR="00832164" w:rsidRPr="00832164">
        <w:rPr>
          <w:rFonts w:cs="Tahoma"/>
          <w:b/>
          <w:i/>
          <w:sz w:val="16"/>
          <w:szCs w:val="16"/>
        </w:rPr>
        <w:t xml:space="preserve">rief </w:t>
      </w:r>
      <w:r w:rsidR="007661A6">
        <w:rPr>
          <w:rFonts w:cs="Tahoma"/>
          <w:b/>
          <w:i/>
          <w:sz w:val="16"/>
          <w:szCs w:val="16"/>
        </w:rPr>
        <w:t>D</w:t>
      </w:r>
      <w:r w:rsidR="00832164" w:rsidRPr="00832164">
        <w:rPr>
          <w:rFonts w:cs="Tahoma"/>
          <w:b/>
          <w:i/>
          <w:sz w:val="16"/>
          <w:szCs w:val="16"/>
        </w:rPr>
        <w:t xml:space="preserve">escription of the </w:t>
      </w:r>
      <w:r w:rsidR="007661A6">
        <w:rPr>
          <w:rFonts w:cs="Tahoma"/>
          <w:b/>
          <w:i/>
          <w:sz w:val="16"/>
          <w:szCs w:val="16"/>
        </w:rPr>
        <w:t>A</w:t>
      </w:r>
      <w:r w:rsidR="00832164" w:rsidRPr="00832164">
        <w:rPr>
          <w:rFonts w:cs="Tahoma"/>
          <w:b/>
          <w:i/>
          <w:sz w:val="16"/>
          <w:szCs w:val="16"/>
        </w:rPr>
        <w:t>ssociation</w:t>
      </w:r>
      <w:r w:rsidR="00832164" w:rsidRPr="005E19BB" w:rsidDel="00832164">
        <w:rPr>
          <w:rFonts w:cs="Tahoma"/>
          <w:b/>
          <w:i/>
          <w:sz w:val="16"/>
          <w:szCs w:val="16"/>
        </w:rPr>
        <w:t xml:space="preserve"> </w:t>
      </w:r>
      <w:r>
        <w:rPr>
          <w:rFonts w:cs="Tahoma"/>
          <w:b/>
          <w:i/>
          <w:sz w:val="16"/>
          <w:szCs w:val="16"/>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88"/>
        <w:gridCol w:w="288"/>
        <w:gridCol w:w="864"/>
        <w:gridCol w:w="288"/>
        <w:gridCol w:w="4032"/>
      </w:tblGrid>
      <w:tr w:rsidR="00832164" w:rsidRPr="00B169D6">
        <w:tc>
          <w:tcPr>
            <w:tcW w:w="3888" w:type="dxa"/>
          </w:tcPr>
          <w:p w:rsidR="00832164" w:rsidRPr="00B169D6" w:rsidRDefault="00832164" w:rsidP="001C1BFE">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c>
          <w:tcPr>
            <w:tcW w:w="288" w:type="dxa"/>
            <w:tcBorders>
              <w:top w:val="nil"/>
              <w:bottom w:val="nil"/>
            </w:tcBorders>
          </w:tcPr>
          <w:p w:rsidR="00832164" w:rsidRDefault="00832164" w:rsidP="001C1BFE">
            <w:pPr>
              <w:pStyle w:val="UserInputField"/>
            </w:pPr>
          </w:p>
        </w:tc>
        <w:bookmarkStart w:id="36" w:name="Text28"/>
        <w:tc>
          <w:tcPr>
            <w:tcW w:w="864" w:type="dxa"/>
          </w:tcPr>
          <w:p w:rsidR="00832164" w:rsidRDefault="00832164" w:rsidP="001C1BFE">
            <w:pPr>
              <w:pStyle w:val="UserInputField"/>
            </w:pPr>
            <w:r w:rsidRPr="00B169D6">
              <w:rPr>
                <w:rFonts w:cs="Tahoma"/>
                <w:szCs w:val="22"/>
              </w:rPr>
              <w:fldChar w:fldCharType="begin">
                <w:ffData>
                  <w:name w:val="Text28"/>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bookmarkEnd w:id="36"/>
          </w:p>
        </w:tc>
        <w:tc>
          <w:tcPr>
            <w:tcW w:w="288" w:type="dxa"/>
            <w:tcBorders>
              <w:top w:val="nil"/>
              <w:bottom w:val="nil"/>
            </w:tcBorders>
          </w:tcPr>
          <w:p w:rsidR="00832164" w:rsidRDefault="00832164" w:rsidP="001C1BFE">
            <w:pPr>
              <w:pStyle w:val="UserInputField"/>
            </w:pPr>
          </w:p>
        </w:tc>
        <w:tc>
          <w:tcPr>
            <w:tcW w:w="4032" w:type="dxa"/>
            <w:tcBorders>
              <w:right w:val="single" w:sz="4" w:space="0" w:color="auto"/>
            </w:tcBorders>
          </w:tcPr>
          <w:p w:rsidR="00832164" w:rsidRDefault="00832164" w:rsidP="001C1BFE">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r>
      <w:tr w:rsidR="00832164" w:rsidRPr="00B169D6">
        <w:tc>
          <w:tcPr>
            <w:tcW w:w="3888" w:type="dxa"/>
          </w:tcPr>
          <w:p w:rsidR="00832164" w:rsidRPr="00B169D6" w:rsidRDefault="00832164" w:rsidP="001C1BFE">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c>
          <w:tcPr>
            <w:tcW w:w="288" w:type="dxa"/>
            <w:tcBorders>
              <w:top w:val="nil"/>
              <w:bottom w:val="nil"/>
            </w:tcBorders>
          </w:tcPr>
          <w:p w:rsidR="00832164" w:rsidRDefault="00832164" w:rsidP="001C1BFE">
            <w:pPr>
              <w:pStyle w:val="UserInputField"/>
            </w:pPr>
          </w:p>
        </w:tc>
        <w:tc>
          <w:tcPr>
            <w:tcW w:w="864" w:type="dxa"/>
          </w:tcPr>
          <w:p w:rsidR="00832164" w:rsidRDefault="00832164" w:rsidP="001C1BFE">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c>
          <w:tcPr>
            <w:tcW w:w="288" w:type="dxa"/>
            <w:tcBorders>
              <w:top w:val="nil"/>
              <w:bottom w:val="nil"/>
            </w:tcBorders>
          </w:tcPr>
          <w:p w:rsidR="00832164" w:rsidRDefault="00832164" w:rsidP="001C1BFE">
            <w:pPr>
              <w:pStyle w:val="UserInputField"/>
            </w:pPr>
          </w:p>
        </w:tc>
        <w:tc>
          <w:tcPr>
            <w:tcW w:w="4032" w:type="dxa"/>
            <w:tcBorders>
              <w:right w:val="single" w:sz="4" w:space="0" w:color="auto"/>
            </w:tcBorders>
          </w:tcPr>
          <w:p w:rsidR="00832164" w:rsidRDefault="00832164" w:rsidP="001C1BFE">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r>
      <w:tr w:rsidR="00832164" w:rsidRPr="00B169D6">
        <w:tc>
          <w:tcPr>
            <w:tcW w:w="3888" w:type="dxa"/>
          </w:tcPr>
          <w:p w:rsidR="00832164" w:rsidRPr="00B169D6" w:rsidRDefault="00832164" w:rsidP="001C1BFE">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c>
          <w:tcPr>
            <w:tcW w:w="288" w:type="dxa"/>
            <w:tcBorders>
              <w:top w:val="nil"/>
              <w:bottom w:val="nil"/>
            </w:tcBorders>
          </w:tcPr>
          <w:p w:rsidR="00832164" w:rsidRDefault="00832164" w:rsidP="001C1BFE">
            <w:pPr>
              <w:pStyle w:val="UserInputField"/>
            </w:pPr>
          </w:p>
        </w:tc>
        <w:tc>
          <w:tcPr>
            <w:tcW w:w="864" w:type="dxa"/>
          </w:tcPr>
          <w:p w:rsidR="00832164" w:rsidRDefault="00832164" w:rsidP="001C1BFE">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c>
          <w:tcPr>
            <w:tcW w:w="288" w:type="dxa"/>
            <w:tcBorders>
              <w:top w:val="nil"/>
              <w:bottom w:val="nil"/>
            </w:tcBorders>
          </w:tcPr>
          <w:p w:rsidR="00832164" w:rsidRDefault="00832164" w:rsidP="001C1BFE">
            <w:pPr>
              <w:pStyle w:val="UserInputField"/>
            </w:pPr>
          </w:p>
        </w:tc>
        <w:tc>
          <w:tcPr>
            <w:tcW w:w="4032" w:type="dxa"/>
            <w:tcBorders>
              <w:right w:val="single" w:sz="4" w:space="0" w:color="auto"/>
            </w:tcBorders>
          </w:tcPr>
          <w:p w:rsidR="00832164" w:rsidRDefault="00832164" w:rsidP="001C1BFE">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r>
      <w:tr w:rsidR="00832164" w:rsidRPr="00B169D6">
        <w:tc>
          <w:tcPr>
            <w:tcW w:w="3888" w:type="dxa"/>
          </w:tcPr>
          <w:p w:rsidR="00832164" w:rsidRPr="00B169D6" w:rsidRDefault="00832164" w:rsidP="001C1BFE">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c>
          <w:tcPr>
            <w:tcW w:w="288" w:type="dxa"/>
            <w:tcBorders>
              <w:top w:val="nil"/>
              <w:bottom w:val="nil"/>
            </w:tcBorders>
          </w:tcPr>
          <w:p w:rsidR="00832164" w:rsidRDefault="00832164" w:rsidP="001C1BFE">
            <w:pPr>
              <w:pStyle w:val="UserInputField"/>
            </w:pPr>
          </w:p>
        </w:tc>
        <w:tc>
          <w:tcPr>
            <w:tcW w:w="864" w:type="dxa"/>
          </w:tcPr>
          <w:p w:rsidR="00832164" w:rsidRDefault="00832164" w:rsidP="001C1BFE">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c>
          <w:tcPr>
            <w:tcW w:w="288" w:type="dxa"/>
            <w:tcBorders>
              <w:top w:val="nil"/>
              <w:bottom w:val="nil"/>
            </w:tcBorders>
          </w:tcPr>
          <w:p w:rsidR="00832164" w:rsidRDefault="00832164" w:rsidP="001C1BFE">
            <w:pPr>
              <w:pStyle w:val="UserInputField"/>
            </w:pPr>
          </w:p>
        </w:tc>
        <w:tc>
          <w:tcPr>
            <w:tcW w:w="4032" w:type="dxa"/>
            <w:tcBorders>
              <w:right w:val="single" w:sz="4" w:space="0" w:color="auto"/>
            </w:tcBorders>
          </w:tcPr>
          <w:p w:rsidR="00832164" w:rsidRDefault="00832164" w:rsidP="001C1BFE">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r>
      <w:tr w:rsidR="00832164" w:rsidRPr="00B169D6">
        <w:tc>
          <w:tcPr>
            <w:tcW w:w="3888" w:type="dxa"/>
          </w:tcPr>
          <w:p w:rsidR="00832164" w:rsidRPr="00B169D6" w:rsidRDefault="00832164" w:rsidP="001C1BFE">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c>
          <w:tcPr>
            <w:tcW w:w="288" w:type="dxa"/>
            <w:tcBorders>
              <w:top w:val="nil"/>
              <w:bottom w:val="nil"/>
            </w:tcBorders>
          </w:tcPr>
          <w:p w:rsidR="00832164" w:rsidRDefault="00832164" w:rsidP="001C1BFE">
            <w:pPr>
              <w:pStyle w:val="UserInputField"/>
            </w:pPr>
          </w:p>
        </w:tc>
        <w:tc>
          <w:tcPr>
            <w:tcW w:w="864" w:type="dxa"/>
          </w:tcPr>
          <w:p w:rsidR="00832164" w:rsidRDefault="00832164" w:rsidP="001C1BFE">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c>
          <w:tcPr>
            <w:tcW w:w="288" w:type="dxa"/>
            <w:tcBorders>
              <w:top w:val="nil"/>
              <w:bottom w:val="nil"/>
            </w:tcBorders>
          </w:tcPr>
          <w:p w:rsidR="00832164" w:rsidRDefault="00832164" w:rsidP="001C1BFE">
            <w:pPr>
              <w:pStyle w:val="UserInputField"/>
            </w:pPr>
          </w:p>
        </w:tc>
        <w:tc>
          <w:tcPr>
            <w:tcW w:w="4032" w:type="dxa"/>
            <w:tcBorders>
              <w:right w:val="single" w:sz="4" w:space="0" w:color="auto"/>
            </w:tcBorders>
          </w:tcPr>
          <w:p w:rsidR="00832164" w:rsidRDefault="00832164" w:rsidP="001C1BFE">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r>
      <w:tr w:rsidR="00832164" w:rsidRPr="00B169D6">
        <w:tc>
          <w:tcPr>
            <w:tcW w:w="3888" w:type="dxa"/>
          </w:tcPr>
          <w:p w:rsidR="00832164" w:rsidRPr="00B169D6" w:rsidRDefault="00832164" w:rsidP="001C1BFE">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c>
          <w:tcPr>
            <w:tcW w:w="288" w:type="dxa"/>
            <w:tcBorders>
              <w:top w:val="nil"/>
              <w:bottom w:val="nil"/>
            </w:tcBorders>
          </w:tcPr>
          <w:p w:rsidR="00832164" w:rsidRDefault="00832164" w:rsidP="001C1BFE">
            <w:pPr>
              <w:pStyle w:val="UserInputField"/>
            </w:pPr>
          </w:p>
        </w:tc>
        <w:tc>
          <w:tcPr>
            <w:tcW w:w="864" w:type="dxa"/>
          </w:tcPr>
          <w:p w:rsidR="00832164" w:rsidRDefault="00832164" w:rsidP="001C1BFE">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c>
          <w:tcPr>
            <w:tcW w:w="288" w:type="dxa"/>
            <w:tcBorders>
              <w:top w:val="nil"/>
              <w:bottom w:val="nil"/>
            </w:tcBorders>
          </w:tcPr>
          <w:p w:rsidR="00832164" w:rsidRDefault="00832164" w:rsidP="001C1BFE">
            <w:pPr>
              <w:pStyle w:val="UserInputField"/>
            </w:pPr>
          </w:p>
        </w:tc>
        <w:tc>
          <w:tcPr>
            <w:tcW w:w="4032" w:type="dxa"/>
            <w:tcBorders>
              <w:right w:val="single" w:sz="4" w:space="0" w:color="auto"/>
            </w:tcBorders>
          </w:tcPr>
          <w:p w:rsidR="00832164" w:rsidRDefault="00832164" w:rsidP="001C1BFE">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r>
      <w:tr w:rsidR="00832164" w:rsidRPr="00B169D6">
        <w:tc>
          <w:tcPr>
            <w:tcW w:w="3888" w:type="dxa"/>
          </w:tcPr>
          <w:p w:rsidR="00832164" w:rsidRPr="00B169D6" w:rsidRDefault="00832164" w:rsidP="001C1BFE">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c>
          <w:tcPr>
            <w:tcW w:w="288" w:type="dxa"/>
            <w:tcBorders>
              <w:top w:val="nil"/>
              <w:bottom w:val="nil"/>
            </w:tcBorders>
          </w:tcPr>
          <w:p w:rsidR="00832164" w:rsidRDefault="00832164" w:rsidP="001C1BFE">
            <w:pPr>
              <w:pStyle w:val="UserInputField"/>
            </w:pPr>
          </w:p>
        </w:tc>
        <w:tc>
          <w:tcPr>
            <w:tcW w:w="864" w:type="dxa"/>
          </w:tcPr>
          <w:p w:rsidR="00832164" w:rsidRDefault="00832164" w:rsidP="001C1BFE">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c>
          <w:tcPr>
            <w:tcW w:w="288" w:type="dxa"/>
            <w:tcBorders>
              <w:top w:val="nil"/>
              <w:bottom w:val="nil"/>
            </w:tcBorders>
          </w:tcPr>
          <w:p w:rsidR="00832164" w:rsidRDefault="00832164" w:rsidP="001C1BFE">
            <w:pPr>
              <w:pStyle w:val="UserInputField"/>
            </w:pPr>
          </w:p>
        </w:tc>
        <w:tc>
          <w:tcPr>
            <w:tcW w:w="4032" w:type="dxa"/>
            <w:tcBorders>
              <w:right w:val="single" w:sz="4" w:space="0" w:color="auto"/>
            </w:tcBorders>
          </w:tcPr>
          <w:p w:rsidR="00832164" w:rsidRDefault="00832164" w:rsidP="001C1BFE">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r>
      <w:tr w:rsidR="00832164" w:rsidRPr="00B169D6">
        <w:tc>
          <w:tcPr>
            <w:tcW w:w="3888" w:type="dxa"/>
          </w:tcPr>
          <w:p w:rsidR="00832164" w:rsidRPr="00B169D6" w:rsidRDefault="00832164" w:rsidP="001C1BFE">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c>
          <w:tcPr>
            <w:tcW w:w="288" w:type="dxa"/>
            <w:tcBorders>
              <w:top w:val="nil"/>
              <w:bottom w:val="nil"/>
            </w:tcBorders>
          </w:tcPr>
          <w:p w:rsidR="00832164" w:rsidRDefault="00832164" w:rsidP="001C1BFE">
            <w:pPr>
              <w:pStyle w:val="UserInputField"/>
            </w:pPr>
          </w:p>
        </w:tc>
        <w:tc>
          <w:tcPr>
            <w:tcW w:w="864" w:type="dxa"/>
          </w:tcPr>
          <w:p w:rsidR="00832164" w:rsidRDefault="00832164" w:rsidP="001C1BFE">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c>
          <w:tcPr>
            <w:tcW w:w="288" w:type="dxa"/>
            <w:tcBorders>
              <w:top w:val="nil"/>
              <w:bottom w:val="nil"/>
            </w:tcBorders>
          </w:tcPr>
          <w:p w:rsidR="00832164" w:rsidRDefault="00832164" w:rsidP="001C1BFE">
            <w:pPr>
              <w:pStyle w:val="UserInputField"/>
            </w:pPr>
          </w:p>
        </w:tc>
        <w:tc>
          <w:tcPr>
            <w:tcW w:w="4032" w:type="dxa"/>
            <w:tcBorders>
              <w:right w:val="single" w:sz="4" w:space="0" w:color="auto"/>
            </w:tcBorders>
          </w:tcPr>
          <w:p w:rsidR="00832164" w:rsidRDefault="00832164" w:rsidP="001C1BFE">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r>
      <w:tr w:rsidR="00832164" w:rsidRPr="00B169D6">
        <w:tc>
          <w:tcPr>
            <w:tcW w:w="3888" w:type="dxa"/>
          </w:tcPr>
          <w:p w:rsidR="00832164" w:rsidRPr="00B169D6" w:rsidRDefault="00832164" w:rsidP="001C1BFE">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c>
          <w:tcPr>
            <w:tcW w:w="288" w:type="dxa"/>
            <w:tcBorders>
              <w:top w:val="nil"/>
              <w:bottom w:val="nil"/>
            </w:tcBorders>
          </w:tcPr>
          <w:p w:rsidR="00832164" w:rsidRDefault="00832164" w:rsidP="001C1BFE">
            <w:pPr>
              <w:pStyle w:val="UserInputField"/>
            </w:pPr>
          </w:p>
        </w:tc>
        <w:tc>
          <w:tcPr>
            <w:tcW w:w="864" w:type="dxa"/>
          </w:tcPr>
          <w:p w:rsidR="00832164" w:rsidRDefault="00832164" w:rsidP="001C1BFE">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c>
          <w:tcPr>
            <w:tcW w:w="288" w:type="dxa"/>
            <w:tcBorders>
              <w:top w:val="nil"/>
              <w:bottom w:val="nil"/>
            </w:tcBorders>
          </w:tcPr>
          <w:p w:rsidR="00832164" w:rsidRDefault="00832164" w:rsidP="001C1BFE">
            <w:pPr>
              <w:pStyle w:val="UserInputField"/>
            </w:pPr>
          </w:p>
        </w:tc>
        <w:tc>
          <w:tcPr>
            <w:tcW w:w="4032" w:type="dxa"/>
            <w:tcBorders>
              <w:right w:val="single" w:sz="4" w:space="0" w:color="auto"/>
            </w:tcBorders>
          </w:tcPr>
          <w:p w:rsidR="00832164" w:rsidRDefault="00832164" w:rsidP="001C1BFE">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r>
      <w:tr w:rsidR="00832164" w:rsidRPr="00B169D6">
        <w:tc>
          <w:tcPr>
            <w:tcW w:w="3888" w:type="dxa"/>
          </w:tcPr>
          <w:p w:rsidR="00832164" w:rsidRPr="00B169D6" w:rsidRDefault="00832164" w:rsidP="001C1BFE">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c>
          <w:tcPr>
            <w:tcW w:w="288" w:type="dxa"/>
            <w:tcBorders>
              <w:top w:val="nil"/>
              <w:bottom w:val="nil"/>
            </w:tcBorders>
          </w:tcPr>
          <w:p w:rsidR="00832164" w:rsidRDefault="00832164" w:rsidP="001C1BFE">
            <w:pPr>
              <w:pStyle w:val="UserInputField"/>
            </w:pPr>
          </w:p>
        </w:tc>
        <w:tc>
          <w:tcPr>
            <w:tcW w:w="864" w:type="dxa"/>
          </w:tcPr>
          <w:p w:rsidR="00832164" w:rsidRDefault="00832164" w:rsidP="001C1BFE">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c>
          <w:tcPr>
            <w:tcW w:w="288" w:type="dxa"/>
            <w:tcBorders>
              <w:top w:val="nil"/>
              <w:bottom w:val="nil"/>
            </w:tcBorders>
          </w:tcPr>
          <w:p w:rsidR="00832164" w:rsidRDefault="00832164" w:rsidP="001C1BFE">
            <w:pPr>
              <w:pStyle w:val="UserInputField"/>
            </w:pPr>
          </w:p>
        </w:tc>
        <w:tc>
          <w:tcPr>
            <w:tcW w:w="4032" w:type="dxa"/>
            <w:tcBorders>
              <w:right w:val="single" w:sz="4" w:space="0" w:color="auto"/>
            </w:tcBorders>
          </w:tcPr>
          <w:p w:rsidR="00832164" w:rsidRDefault="00832164" w:rsidP="001C1BFE">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r>
    </w:tbl>
    <w:p w:rsidR="001C1BFE" w:rsidRDefault="001C1BFE" w:rsidP="001C1BFE"/>
    <w:p w:rsidR="00B82CDE" w:rsidRPr="000F3A81" w:rsidRDefault="00B82CDE" w:rsidP="00B82CDE">
      <w:r>
        <w:rPr>
          <w:rFonts w:cs="Tahoma"/>
          <w:b/>
          <w:i/>
          <w:sz w:val="16"/>
          <w:szCs w:val="16"/>
        </w:rPr>
        <w:t>Additional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78"/>
      </w:tblGrid>
      <w:tr w:rsidR="00B82CDE" w:rsidRPr="00B169D6">
        <w:tc>
          <w:tcPr>
            <w:tcW w:w="9378" w:type="dxa"/>
          </w:tcPr>
          <w:p w:rsidR="00B82CDE" w:rsidRPr="00B169D6" w:rsidRDefault="00B82CDE" w:rsidP="00E83D96">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r>
    </w:tbl>
    <w:p w:rsidR="00B82CDE" w:rsidRDefault="00B82CDE" w:rsidP="00B82CDE">
      <w:pPr>
        <w:keepNext/>
        <w:rPr>
          <w:b/>
        </w:rPr>
      </w:pPr>
    </w:p>
    <w:p w:rsidR="001C1BFE" w:rsidRPr="000477FC" w:rsidRDefault="001C1BFE" w:rsidP="000477FC">
      <w:r w:rsidRPr="000477FC">
        <w:t>Include additional pages if necessary.</w:t>
      </w:r>
    </w:p>
    <w:p w:rsidR="000477FC" w:rsidRDefault="000477FC" w:rsidP="000477FC"/>
    <w:p w:rsidR="000477FC" w:rsidRPr="000477FC" w:rsidRDefault="000477FC" w:rsidP="000477FC"/>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2"/>
        <w:gridCol w:w="8928"/>
      </w:tblGrid>
      <w:tr w:rsidR="001C1BFE" w:rsidRPr="00B169D6">
        <w:tc>
          <w:tcPr>
            <w:tcW w:w="432" w:type="dxa"/>
            <w:tcBorders>
              <w:top w:val="nil"/>
              <w:left w:val="nil"/>
              <w:bottom w:val="nil"/>
              <w:right w:val="nil"/>
            </w:tcBorders>
            <w:tcMar>
              <w:left w:w="0" w:type="dxa"/>
              <w:right w:w="0" w:type="dxa"/>
            </w:tcMar>
            <w:vAlign w:val="center"/>
          </w:tcPr>
          <w:p w:rsidR="001C1BFE" w:rsidRPr="00B169D6" w:rsidRDefault="001C1BFE" w:rsidP="00B169D6">
            <w:pPr>
              <w:pStyle w:val="UserInputField"/>
              <w:jc w:val="center"/>
              <w:rPr>
                <w:rFonts w:cs="Arial"/>
                <w:szCs w:val="22"/>
              </w:rPr>
            </w:pPr>
            <w:r w:rsidRPr="00B169D6">
              <w:rPr>
                <w:rFonts w:cs="Arial"/>
                <w:b/>
                <w:i/>
                <w:sz w:val="16"/>
                <w:szCs w:val="16"/>
              </w:rPr>
              <w:t>Yes</w:t>
            </w:r>
          </w:p>
        </w:tc>
        <w:tc>
          <w:tcPr>
            <w:tcW w:w="8928" w:type="dxa"/>
            <w:tcBorders>
              <w:top w:val="nil"/>
              <w:left w:val="nil"/>
              <w:bottom w:val="nil"/>
              <w:right w:val="nil"/>
            </w:tcBorders>
            <w:vAlign w:val="center"/>
          </w:tcPr>
          <w:p w:rsidR="001C1BFE" w:rsidRPr="00B169D6" w:rsidRDefault="001C1BFE" w:rsidP="001C1BFE">
            <w:pPr>
              <w:rPr>
                <w:rFonts w:cs="Arial"/>
                <w:szCs w:val="22"/>
              </w:rPr>
            </w:pPr>
          </w:p>
        </w:tc>
      </w:tr>
      <w:tr w:rsidR="001C1BFE" w:rsidRPr="00B169D6">
        <w:tc>
          <w:tcPr>
            <w:tcW w:w="432" w:type="dxa"/>
            <w:tcBorders>
              <w:top w:val="nil"/>
              <w:left w:val="nil"/>
              <w:bottom w:val="nil"/>
              <w:right w:val="nil"/>
            </w:tcBorders>
          </w:tcPr>
          <w:p w:rsidR="001C1BFE" w:rsidRPr="00B169D6" w:rsidRDefault="001C1BFE" w:rsidP="00B169D6">
            <w:pPr>
              <w:pStyle w:val="UserInputField"/>
              <w:jc w:val="center"/>
              <w:rPr>
                <w:rFonts w:cs="Arial"/>
                <w:szCs w:val="22"/>
              </w:rPr>
            </w:pPr>
            <w:r w:rsidRPr="00B169D6">
              <w:rPr>
                <w:rFonts w:cs="Arial"/>
                <w:szCs w:val="22"/>
              </w:rPr>
              <w:fldChar w:fldCharType="begin">
                <w:ffData>
                  <w:name w:val="Check1"/>
                  <w:enabled/>
                  <w:calcOnExit w:val="0"/>
                  <w:checkBox>
                    <w:sizeAuto/>
                    <w:default w:val="0"/>
                  </w:checkBox>
                </w:ffData>
              </w:fldChar>
            </w:r>
            <w:r w:rsidRPr="00B169D6">
              <w:rPr>
                <w:rFonts w:cs="Arial"/>
                <w:szCs w:val="22"/>
              </w:rPr>
              <w:instrText xml:space="preserve"> FORMCHECKBOX </w:instrText>
            </w:r>
            <w:r w:rsidR="00CC2E58">
              <w:rPr>
                <w:rFonts w:cs="Arial"/>
                <w:szCs w:val="22"/>
              </w:rPr>
            </w:r>
            <w:r w:rsidR="00CC2E58">
              <w:rPr>
                <w:rFonts w:cs="Arial"/>
                <w:szCs w:val="22"/>
              </w:rPr>
              <w:fldChar w:fldCharType="separate"/>
            </w:r>
            <w:r w:rsidRPr="00B169D6">
              <w:rPr>
                <w:rFonts w:cs="Arial"/>
                <w:szCs w:val="22"/>
              </w:rPr>
              <w:fldChar w:fldCharType="end"/>
            </w:r>
          </w:p>
        </w:tc>
        <w:tc>
          <w:tcPr>
            <w:tcW w:w="8928" w:type="dxa"/>
            <w:tcBorders>
              <w:top w:val="nil"/>
              <w:left w:val="nil"/>
              <w:bottom w:val="nil"/>
              <w:right w:val="nil"/>
            </w:tcBorders>
          </w:tcPr>
          <w:p w:rsidR="001C1BFE" w:rsidRPr="00B169D6" w:rsidRDefault="001C1BFE" w:rsidP="00D54174">
            <w:pPr>
              <w:rPr>
                <w:rFonts w:cs="Arial"/>
              </w:rPr>
            </w:pPr>
            <w:r w:rsidRPr="00B169D6">
              <w:rPr>
                <w:rFonts w:cs="Arial"/>
              </w:rPr>
              <w:t>Do you assert that the submitted information on “Form 4 –</w:t>
            </w:r>
            <w:r w:rsidR="00D54174">
              <w:rPr>
                <w:rFonts w:cs="Arial"/>
              </w:rPr>
              <w:t xml:space="preserve"> </w:t>
            </w:r>
            <w:r w:rsidRPr="00B169D6">
              <w:rPr>
                <w:rFonts w:cs="Arial"/>
              </w:rPr>
              <w:t>Corporate Associations” is confidential?</w:t>
            </w:r>
          </w:p>
        </w:tc>
      </w:tr>
    </w:tbl>
    <w:p w:rsidR="001C1BFE" w:rsidRDefault="001C1BFE" w:rsidP="00FC20B5">
      <w:pPr>
        <w:rPr>
          <w:b/>
        </w:rPr>
      </w:pPr>
    </w:p>
    <w:p w:rsidR="00FC20B5" w:rsidRDefault="00FC20B5" w:rsidP="00FC20B5">
      <w:pPr>
        <w:tabs>
          <w:tab w:val="right" w:pos="9360"/>
        </w:tabs>
        <w:rPr>
          <w:b/>
        </w:rPr>
        <w:sectPr w:rsidR="00FC20B5" w:rsidSect="00252DE2">
          <w:headerReference w:type="even" r:id="rId20"/>
          <w:footerReference w:type="even" r:id="rId21"/>
          <w:headerReference w:type="first" r:id="rId22"/>
          <w:footerReference w:type="first" r:id="rId23"/>
          <w:pgSz w:w="12240" w:h="15840" w:code="1"/>
          <w:pgMar w:top="1440" w:right="1440" w:bottom="1440" w:left="1440" w:header="576" w:footer="576" w:gutter="0"/>
          <w:cols w:space="720"/>
          <w:docGrid w:linePitch="360"/>
        </w:sectPr>
      </w:pPr>
    </w:p>
    <w:p w:rsidR="00C05844" w:rsidRDefault="00C05844" w:rsidP="00FC20B5">
      <w:pPr>
        <w:pStyle w:val="HeadingTOTTOF"/>
        <w:keepNext w:val="0"/>
        <w:keepLines w:val="0"/>
      </w:pPr>
      <w:r>
        <w:lastRenderedPageBreak/>
        <w:t xml:space="preserve">Form 5 – </w:t>
      </w:r>
    </w:p>
    <w:p w:rsidR="00C05844" w:rsidRPr="00FC20B5" w:rsidRDefault="00C05844" w:rsidP="00FC20B5"/>
    <w:p w:rsidR="00C05844" w:rsidRPr="00FC20B5" w:rsidRDefault="00C05844" w:rsidP="00FC20B5"/>
    <w:p w:rsidR="00C05844" w:rsidRPr="00FC20B5" w:rsidRDefault="00C05844" w:rsidP="00FC20B5"/>
    <w:p w:rsidR="00C05844" w:rsidRPr="00FC20B5" w:rsidRDefault="00C05844" w:rsidP="00FC20B5"/>
    <w:p w:rsidR="00C05844" w:rsidRPr="00FC20B5" w:rsidRDefault="00C05844" w:rsidP="00FC20B5"/>
    <w:p w:rsidR="00C05844" w:rsidRPr="00FC20B5" w:rsidRDefault="00C05844" w:rsidP="00FC20B5"/>
    <w:p w:rsidR="00C05844" w:rsidRPr="00FC20B5" w:rsidRDefault="00C05844" w:rsidP="00FC20B5"/>
    <w:p w:rsidR="00C05844" w:rsidRPr="00FC20B5" w:rsidRDefault="00C05844" w:rsidP="00FC20B5"/>
    <w:p w:rsidR="00C05844" w:rsidRPr="00FC20B5" w:rsidRDefault="00C05844" w:rsidP="00FC20B5"/>
    <w:p w:rsidR="00C05844" w:rsidRPr="00FC20B5" w:rsidRDefault="00C05844" w:rsidP="00FC20B5"/>
    <w:p w:rsidR="00C05844" w:rsidRPr="00FC20B5" w:rsidRDefault="00C05844" w:rsidP="00FC20B5"/>
    <w:p w:rsidR="00C05844" w:rsidRPr="00FC20B5" w:rsidRDefault="00C05844" w:rsidP="00FC20B5"/>
    <w:p w:rsidR="00C05844" w:rsidRPr="00FC20B5" w:rsidRDefault="00C05844" w:rsidP="00FC20B5">
      <w:pPr>
        <w:jc w:val="center"/>
      </w:pPr>
      <w:r w:rsidRPr="00FC20B5">
        <w:t>[</w:t>
      </w:r>
      <w:r w:rsidR="00EC26BC" w:rsidRPr="00FC20B5">
        <w:t>Intentionally left blank</w:t>
      </w:r>
      <w:r w:rsidRPr="00FC20B5">
        <w:t>]</w:t>
      </w:r>
    </w:p>
    <w:p w:rsidR="00C05844" w:rsidRDefault="00C05844" w:rsidP="00FC20B5"/>
    <w:p w:rsidR="00FC20B5" w:rsidRDefault="00FC20B5" w:rsidP="00FC20B5"/>
    <w:p w:rsidR="00FC20B5" w:rsidRDefault="00FC20B5" w:rsidP="00FC20B5">
      <w:pPr>
        <w:sectPr w:rsidR="00FC20B5" w:rsidSect="00252DE2">
          <w:pgSz w:w="12240" w:h="15840" w:code="1"/>
          <w:pgMar w:top="1440" w:right="1440" w:bottom="1440" w:left="1440" w:header="576" w:footer="576" w:gutter="0"/>
          <w:cols w:space="720"/>
          <w:docGrid w:linePitch="360"/>
        </w:sectPr>
      </w:pPr>
    </w:p>
    <w:bookmarkEnd w:id="34"/>
    <w:bookmarkEnd w:id="35"/>
    <w:p w:rsidR="00862EB6" w:rsidRDefault="00862EB6" w:rsidP="00862EB6">
      <w:pPr>
        <w:pStyle w:val="HeadingTOTTOF"/>
      </w:pPr>
      <w:r>
        <w:lastRenderedPageBreak/>
        <w:t>Form 6 –</w:t>
      </w:r>
      <w:r w:rsidR="009817D3">
        <w:t xml:space="preserve"> </w:t>
      </w:r>
      <w:r>
        <w:t>Bidding Associations</w:t>
      </w:r>
    </w:p>
    <w:p w:rsidR="00862EB6" w:rsidRDefault="005B4E7E" w:rsidP="00862EB6">
      <w:pPr>
        <w:pStyle w:val="BodyText"/>
      </w:pPr>
      <w:r>
        <w:t>T</w:t>
      </w:r>
      <w:r w:rsidRPr="00074C02">
        <w:t xml:space="preserve">he information in each Applicant’s </w:t>
      </w:r>
      <w:r w:rsidRPr="00BD35F9">
        <w:rPr>
          <w:i/>
        </w:rPr>
        <w:t xml:space="preserve">Qualification </w:t>
      </w:r>
      <w:r>
        <w:rPr>
          <w:i/>
        </w:rPr>
        <w:t>Application</w:t>
      </w:r>
      <w:r w:rsidRPr="00074C02">
        <w:t xml:space="preserve"> will be used to limit the quantity of CO</w:t>
      </w:r>
      <w:r w:rsidRPr="00074C02">
        <w:rPr>
          <w:vertAlign w:val="subscript"/>
        </w:rPr>
        <w:t>2</w:t>
      </w:r>
      <w:r w:rsidRPr="00074C02">
        <w:t xml:space="preserve"> allowances bid by each</w:t>
      </w:r>
      <w:r>
        <w:t xml:space="preserve"> party in the Bidding Association. </w:t>
      </w:r>
      <w:r w:rsidR="00862EB6">
        <w:t xml:space="preserve">See </w:t>
      </w:r>
      <w:r w:rsidR="00862EB6" w:rsidRPr="00A91EA3">
        <w:t>the most recent auction notice’s sections titled “Identifying Bidding Associations” and “Use of Bidding Associations” for more information</w:t>
      </w:r>
      <w:r w:rsidR="00862EB6">
        <w:t xml:space="preserve"> and examples.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1E0" w:firstRow="1" w:lastRow="1" w:firstColumn="1" w:lastColumn="1" w:noHBand="0" w:noVBand="0"/>
      </w:tblPr>
      <w:tblGrid>
        <w:gridCol w:w="432"/>
        <w:gridCol w:w="432"/>
        <w:gridCol w:w="8496"/>
      </w:tblGrid>
      <w:tr w:rsidR="00862EB6" w:rsidRPr="00B169D6" w:rsidTr="001D7330">
        <w:tc>
          <w:tcPr>
            <w:tcW w:w="432" w:type="dxa"/>
            <w:tcBorders>
              <w:top w:val="nil"/>
              <w:left w:val="nil"/>
              <w:bottom w:val="nil"/>
              <w:right w:val="nil"/>
            </w:tcBorders>
            <w:vAlign w:val="center"/>
          </w:tcPr>
          <w:p w:rsidR="00862EB6" w:rsidRPr="00B169D6" w:rsidRDefault="00862EB6" w:rsidP="001D7330">
            <w:pPr>
              <w:jc w:val="center"/>
              <w:rPr>
                <w:b/>
                <w:i/>
                <w:sz w:val="16"/>
                <w:szCs w:val="16"/>
              </w:rPr>
            </w:pPr>
            <w:r w:rsidRPr="00B169D6">
              <w:rPr>
                <w:b/>
                <w:i/>
                <w:sz w:val="16"/>
                <w:szCs w:val="16"/>
              </w:rPr>
              <w:t>Yes</w:t>
            </w:r>
          </w:p>
        </w:tc>
        <w:tc>
          <w:tcPr>
            <w:tcW w:w="432" w:type="dxa"/>
            <w:tcBorders>
              <w:top w:val="nil"/>
              <w:left w:val="nil"/>
              <w:bottom w:val="nil"/>
              <w:right w:val="nil"/>
            </w:tcBorders>
            <w:vAlign w:val="center"/>
          </w:tcPr>
          <w:p w:rsidR="00862EB6" w:rsidRPr="00B169D6" w:rsidRDefault="00862EB6" w:rsidP="001D7330">
            <w:pPr>
              <w:jc w:val="center"/>
              <w:rPr>
                <w:b/>
                <w:i/>
                <w:sz w:val="16"/>
                <w:szCs w:val="16"/>
              </w:rPr>
            </w:pPr>
            <w:r w:rsidRPr="00B169D6">
              <w:rPr>
                <w:b/>
                <w:i/>
                <w:sz w:val="16"/>
                <w:szCs w:val="16"/>
              </w:rPr>
              <w:t>No</w:t>
            </w:r>
          </w:p>
        </w:tc>
        <w:tc>
          <w:tcPr>
            <w:tcW w:w="8496" w:type="dxa"/>
            <w:tcBorders>
              <w:top w:val="nil"/>
              <w:left w:val="nil"/>
              <w:bottom w:val="nil"/>
              <w:right w:val="nil"/>
            </w:tcBorders>
            <w:vAlign w:val="center"/>
          </w:tcPr>
          <w:p w:rsidR="00862EB6" w:rsidRPr="00B169D6" w:rsidRDefault="00862EB6" w:rsidP="001D7330">
            <w:pPr>
              <w:rPr>
                <w:b/>
                <w:i/>
                <w:sz w:val="16"/>
                <w:szCs w:val="16"/>
              </w:rPr>
            </w:pPr>
          </w:p>
        </w:tc>
      </w:tr>
      <w:tr w:rsidR="00862EB6" w:rsidRPr="00B169D6" w:rsidTr="001D7330">
        <w:tc>
          <w:tcPr>
            <w:tcW w:w="432" w:type="dxa"/>
            <w:tcBorders>
              <w:top w:val="nil"/>
              <w:left w:val="nil"/>
              <w:bottom w:val="nil"/>
              <w:right w:val="nil"/>
            </w:tcBorders>
          </w:tcPr>
          <w:p w:rsidR="00862EB6" w:rsidRPr="00B169D6" w:rsidRDefault="00862EB6" w:rsidP="001D7330">
            <w:pPr>
              <w:pStyle w:val="UserInputField"/>
              <w:jc w:val="center"/>
              <w:rPr>
                <w:rFonts w:cs="Tahoma"/>
                <w:szCs w:val="22"/>
              </w:rPr>
            </w:pPr>
            <w:r w:rsidRPr="00B169D6">
              <w:rPr>
                <w:rFonts w:cs="Tahoma"/>
                <w:szCs w:val="22"/>
              </w:rPr>
              <w:fldChar w:fldCharType="begin">
                <w:ffData>
                  <w:name w:val="Check2"/>
                  <w:enabled/>
                  <w:calcOnExit w:val="0"/>
                  <w:checkBox>
                    <w:sizeAuto/>
                    <w:default w:val="0"/>
                  </w:checkBox>
                </w:ffData>
              </w:fldChar>
            </w:r>
            <w:r w:rsidRPr="00B169D6">
              <w:rPr>
                <w:rFonts w:cs="Tahoma"/>
                <w:szCs w:val="22"/>
              </w:rPr>
              <w:instrText xml:space="preserve"> FORMCHECKBOX </w:instrText>
            </w:r>
            <w:r w:rsidR="00CC2E58">
              <w:rPr>
                <w:rFonts w:cs="Tahoma"/>
                <w:szCs w:val="22"/>
              </w:rPr>
            </w:r>
            <w:r w:rsidR="00CC2E58">
              <w:rPr>
                <w:rFonts w:cs="Tahoma"/>
                <w:szCs w:val="22"/>
              </w:rPr>
              <w:fldChar w:fldCharType="separate"/>
            </w:r>
            <w:r w:rsidRPr="00B169D6">
              <w:rPr>
                <w:rFonts w:cs="Tahoma"/>
                <w:szCs w:val="22"/>
              </w:rPr>
              <w:fldChar w:fldCharType="end"/>
            </w:r>
          </w:p>
        </w:tc>
        <w:tc>
          <w:tcPr>
            <w:tcW w:w="432" w:type="dxa"/>
            <w:tcBorders>
              <w:top w:val="nil"/>
              <w:left w:val="nil"/>
              <w:bottom w:val="nil"/>
              <w:right w:val="nil"/>
            </w:tcBorders>
          </w:tcPr>
          <w:p w:rsidR="00862EB6" w:rsidRPr="00B169D6" w:rsidRDefault="00862EB6" w:rsidP="001D7330">
            <w:pPr>
              <w:pStyle w:val="UserInputField"/>
              <w:jc w:val="center"/>
              <w:rPr>
                <w:rFonts w:cs="Tahoma"/>
                <w:szCs w:val="22"/>
              </w:rPr>
            </w:pPr>
            <w:r w:rsidRPr="00B169D6">
              <w:rPr>
                <w:rFonts w:cs="Tahoma"/>
                <w:szCs w:val="22"/>
              </w:rPr>
              <w:fldChar w:fldCharType="begin">
                <w:ffData>
                  <w:name w:val="Check2"/>
                  <w:enabled/>
                  <w:calcOnExit w:val="0"/>
                  <w:checkBox>
                    <w:sizeAuto/>
                    <w:default w:val="0"/>
                  </w:checkBox>
                </w:ffData>
              </w:fldChar>
            </w:r>
            <w:r w:rsidRPr="00B169D6">
              <w:rPr>
                <w:rFonts w:cs="Tahoma"/>
                <w:szCs w:val="22"/>
              </w:rPr>
              <w:instrText xml:space="preserve"> FORMCHECKBOX </w:instrText>
            </w:r>
            <w:r w:rsidR="00CC2E58">
              <w:rPr>
                <w:rFonts w:cs="Tahoma"/>
                <w:szCs w:val="22"/>
              </w:rPr>
            </w:r>
            <w:r w:rsidR="00CC2E58">
              <w:rPr>
                <w:rFonts w:cs="Tahoma"/>
                <w:szCs w:val="22"/>
              </w:rPr>
              <w:fldChar w:fldCharType="separate"/>
            </w:r>
            <w:r w:rsidRPr="00B169D6">
              <w:rPr>
                <w:rFonts w:cs="Tahoma"/>
                <w:szCs w:val="22"/>
              </w:rPr>
              <w:fldChar w:fldCharType="end"/>
            </w:r>
          </w:p>
        </w:tc>
        <w:tc>
          <w:tcPr>
            <w:tcW w:w="8496" w:type="dxa"/>
            <w:tcBorders>
              <w:top w:val="nil"/>
              <w:left w:val="nil"/>
              <w:bottom w:val="nil"/>
              <w:right w:val="nil"/>
            </w:tcBorders>
          </w:tcPr>
          <w:p w:rsidR="00862EB6" w:rsidRPr="003043D1" w:rsidRDefault="00862EB6" w:rsidP="005B4E7E">
            <w:pPr>
              <w:pStyle w:val="UserInputField"/>
            </w:pPr>
            <w:r>
              <w:t xml:space="preserve">The Applicant has </w:t>
            </w:r>
            <w:r w:rsidR="005B4E7E">
              <w:t xml:space="preserve">or expects to have </w:t>
            </w:r>
            <w:r>
              <w:t xml:space="preserve">a </w:t>
            </w:r>
            <w:r w:rsidR="005B4E7E">
              <w:t>Bidding A</w:t>
            </w:r>
            <w:r>
              <w:t>ssociation with another party.</w:t>
            </w:r>
          </w:p>
        </w:tc>
      </w:tr>
    </w:tbl>
    <w:p w:rsidR="00862EB6" w:rsidRDefault="00862EB6" w:rsidP="00862EB6"/>
    <w:p w:rsidR="005B2392" w:rsidRDefault="00862EB6" w:rsidP="00862EB6">
      <w:pPr>
        <w:pStyle w:val="BodyText"/>
      </w:pPr>
      <w:r>
        <w:t>An affirmative answer to this statement requires disclosure of the bidding association(s)</w:t>
      </w:r>
      <w:r w:rsidR="005B2392">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1E0" w:firstRow="1" w:lastRow="1" w:firstColumn="1" w:lastColumn="1" w:noHBand="0" w:noVBand="0"/>
      </w:tblPr>
      <w:tblGrid>
        <w:gridCol w:w="432"/>
        <w:gridCol w:w="432"/>
        <w:gridCol w:w="8496"/>
      </w:tblGrid>
      <w:tr w:rsidR="005B2392" w:rsidRPr="00B169D6" w:rsidTr="00644F64">
        <w:tc>
          <w:tcPr>
            <w:tcW w:w="432" w:type="dxa"/>
            <w:tcBorders>
              <w:top w:val="nil"/>
              <w:left w:val="nil"/>
              <w:bottom w:val="nil"/>
              <w:right w:val="nil"/>
            </w:tcBorders>
            <w:vAlign w:val="center"/>
          </w:tcPr>
          <w:p w:rsidR="005B2392" w:rsidRPr="00B169D6" w:rsidRDefault="005B2392" w:rsidP="00644F64">
            <w:pPr>
              <w:jc w:val="center"/>
              <w:rPr>
                <w:b/>
                <w:i/>
                <w:sz w:val="16"/>
                <w:szCs w:val="16"/>
              </w:rPr>
            </w:pPr>
            <w:r w:rsidRPr="00B169D6">
              <w:rPr>
                <w:b/>
                <w:i/>
                <w:sz w:val="16"/>
                <w:szCs w:val="16"/>
              </w:rPr>
              <w:t>Yes</w:t>
            </w:r>
          </w:p>
        </w:tc>
        <w:tc>
          <w:tcPr>
            <w:tcW w:w="432" w:type="dxa"/>
            <w:tcBorders>
              <w:top w:val="nil"/>
              <w:left w:val="nil"/>
              <w:bottom w:val="nil"/>
              <w:right w:val="nil"/>
            </w:tcBorders>
            <w:vAlign w:val="center"/>
          </w:tcPr>
          <w:p w:rsidR="005B2392" w:rsidRPr="00B169D6" w:rsidRDefault="005B2392" w:rsidP="00644F64">
            <w:pPr>
              <w:jc w:val="center"/>
              <w:rPr>
                <w:b/>
                <w:i/>
                <w:sz w:val="16"/>
                <w:szCs w:val="16"/>
              </w:rPr>
            </w:pPr>
            <w:r w:rsidRPr="00B169D6">
              <w:rPr>
                <w:b/>
                <w:i/>
                <w:sz w:val="16"/>
                <w:szCs w:val="16"/>
              </w:rPr>
              <w:t>No</w:t>
            </w:r>
          </w:p>
        </w:tc>
        <w:tc>
          <w:tcPr>
            <w:tcW w:w="8496" w:type="dxa"/>
            <w:tcBorders>
              <w:top w:val="nil"/>
              <w:left w:val="nil"/>
              <w:bottom w:val="nil"/>
              <w:right w:val="nil"/>
            </w:tcBorders>
            <w:vAlign w:val="center"/>
          </w:tcPr>
          <w:p w:rsidR="005B2392" w:rsidRPr="00B169D6" w:rsidRDefault="005B2392" w:rsidP="00644F64">
            <w:pPr>
              <w:rPr>
                <w:b/>
                <w:i/>
                <w:sz w:val="16"/>
                <w:szCs w:val="16"/>
              </w:rPr>
            </w:pPr>
          </w:p>
        </w:tc>
      </w:tr>
      <w:tr w:rsidR="005B2392" w:rsidRPr="00B169D6" w:rsidTr="00644F64">
        <w:tc>
          <w:tcPr>
            <w:tcW w:w="432" w:type="dxa"/>
            <w:tcBorders>
              <w:top w:val="nil"/>
              <w:left w:val="nil"/>
              <w:bottom w:val="nil"/>
              <w:right w:val="nil"/>
            </w:tcBorders>
          </w:tcPr>
          <w:p w:rsidR="005B2392" w:rsidRPr="00B169D6" w:rsidRDefault="005B2392" w:rsidP="00644F64">
            <w:pPr>
              <w:pStyle w:val="UserInputField"/>
              <w:jc w:val="center"/>
              <w:rPr>
                <w:rFonts w:cs="Tahoma"/>
                <w:szCs w:val="22"/>
              </w:rPr>
            </w:pPr>
            <w:r w:rsidRPr="00B169D6">
              <w:rPr>
                <w:rFonts w:cs="Tahoma"/>
                <w:szCs w:val="22"/>
              </w:rPr>
              <w:fldChar w:fldCharType="begin">
                <w:ffData>
                  <w:name w:val="Check2"/>
                  <w:enabled/>
                  <w:calcOnExit w:val="0"/>
                  <w:checkBox>
                    <w:sizeAuto/>
                    <w:default w:val="0"/>
                  </w:checkBox>
                </w:ffData>
              </w:fldChar>
            </w:r>
            <w:r w:rsidRPr="00B169D6">
              <w:rPr>
                <w:rFonts w:cs="Tahoma"/>
                <w:szCs w:val="22"/>
              </w:rPr>
              <w:instrText xml:space="preserve"> FORMCHECKBOX </w:instrText>
            </w:r>
            <w:r w:rsidR="00CC2E58">
              <w:rPr>
                <w:rFonts w:cs="Tahoma"/>
                <w:szCs w:val="22"/>
              </w:rPr>
            </w:r>
            <w:r w:rsidR="00CC2E58">
              <w:rPr>
                <w:rFonts w:cs="Tahoma"/>
                <w:szCs w:val="22"/>
              </w:rPr>
              <w:fldChar w:fldCharType="separate"/>
            </w:r>
            <w:r w:rsidRPr="00B169D6">
              <w:rPr>
                <w:rFonts w:cs="Tahoma"/>
                <w:szCs w:val="22"/>
              </w:rPr>
              <w:fldChar w:fldCharType="end"/>
            </w:r>
          </w:p>
        </w:tc>
        <w:tc>
          <w:tcPr>
            <w:tcW w:w="432" w:type="dxa"/>
            <w:tcBorders>
              <w:top w:val="nil"/>
              <w:left w:val="nil"/>
              <w:bottom w:val="nil"/>
              <w:right w:val="nil"/>
            </w:tcBorders>
          </w:tcPr>
          <w:p w:rsidR="005B2392" w:rsidRPr="00B169D6" w:rsidRDefault="005B2392" w:rsidP="00644F64">
            <w:pPr>
              <w:pStyle w:val="UserInputField"/>
              <w:jc w:val="center"/>
              <w:rPr>
                <w:rFonts w:cs="Tahoma"/>
                <w:szCs w:val="22"/>
              </w:rPr>
            </w:pPr>
            <w:r w:rsidRPr="00B169D6">
              <w:rPr>
                <w:rFonts w:cs="Tahoma"/>
                <w:szCs w:val="22"/>
              </w:rPr>
              <w:fldChar w:fldCharType="begin">
                <w:ffData>
                  <w:name w:val="Check2"/>
                  <w:enabled/>
                  <w:calcOnExit w:val="0"/>
                  <w:checkBox>
                    <w:sizeAuto/>
                    <w:default w:val="0"/>
                  </w:checkBox>
                </w:ffData>
              </w:fldChar>
            </w:r>
            <w:r w:rsidRPr="00B169D6">
              <w:rPr>
                <w:rFonts w:cs="Tahoma"/>
                <w:szCs w:val="22"/>
              </w:rPr>
              <w:instrText xml:space="preserve"> FORMCHECKBOX </w:instrText>
            </w:r>
            <w:r w:rsidR="00CC2E58">
              <w:rPr>
                <w:rFonts w:cs="Tahoma"/>
                <w:szCs w:val="22"/>
              </w:rPr>
            </w:r>
            <w:r w:rsidR="00CC2E58">
              <w:rPr>
                <w:rFonts w:cs="Tahoma"/>
                <w:szCs w:val="22"/>
              </w:rPr>
              <w:fldChar w:fldCharType="separate"/>
            </w:r>
            <w:r w:rsidRPr="00B169D6">
              <w:rPr>
                <w:rFonts w:cs="Tahoma"/>
                <w:szCs w:val="22"/>
              </w:rPr>
              <w:fldChar w:fldCharType="end"/>
            </w:r>
          </w:p>
        </w:tc>
        <w:tc>
          <w:tcPr>
            <w:tcW w:w="8496" w:type="dxa"/>
            <w:tcBorders>
              <w:top w:val="nil"/>
              <w:left w:val="nil"/>
              <w:bottom w:val="nil"/>
              <w:right w:val="nil"/>
            </w:tcBorders>
          </w:tcPr>
          <w:p w:rsidR="005B2392" w:rsidRPr="003043D1" w:rsidRDefault="005B2392" w:rsidP="005B4E7E">
            <w:pPr>
              <w:pStyle w:val="UserInputField"/>
            </w:pPr>
            <w:r>
              <w:t xml:space="preserve">Does the bidding association involve </w:t>
            </w:r>
            <w:r w:rsidR="00B55ACD">
              <w:t xml:space="preserve">bidding on a specific </w:t>
            </w:r>
            <w:r w:rsidR="005B4E7E">
              <w:t>quantity</w:t>
            </w:r>
            <w:r w:rsidR="00B55ACD">
              <w:t xml:space="preserve"> </w:t>
            </w:r>
            <w:r>
              <w:t>of CO</w:t>
            </w:r>
            <w:r w:rsidRPr="005B2392">
              <w:rPr>
                <w:vertAlign w:val="subscript"/>
              </w:rPr>
              <w:t>2</w:t>
            </w:r>
            <w:r>
              <w:t xml:space="preserve"> allowances</w:t>
            </w:r>
            <w:r w:rsidR="00DC0E65">
              <w:t>?</w:t>
            </w:r>
            <w:r w:rsidR="0031014D">
              <w:t xml:space="preserve"> If yes, fill out Table 1. If no, fill out Table 2</w:t>
            </w:r>
          </w:p>
        </w:tc>
      </w:tr>
    </w:tbl>
    <w:p w:rsidR="005B2392" w:rsidRDefault="005B2392" w:rsidP="005B2392"/>
    <w:p w:rsidR="0031014D" w:rsidRPr="009817D3" w:rsidRDefault="0031014D" w:rsidP="009817D3">
      <w:pPr>
        <w:pStyle w:val="HeadingTOTTOF"/>
        <w:rPr>
          <w:rFonts w:cs="Arial"/>
          <w:b w:val="0"/>
          <w:i/>
        </w:rPr>
      </w:pPr>
      <w:r w:rsidRPr="009817D3">
        <w:rPr>
          <w:rFonts w:cs="Arial"/>
          <w:b w:val="0"/>
          <w:i/>
        </w:rPr>
        <w:t>Table 1</w:t>
      </w:r>
      <w:r w:rsidR="009817D3">
        <w:rPr>
          <w:rFonts w:cs="Arial"/>
          <w:b w:val="0"/>
          <w:i/>
        </w:rPr>
        <w:t xml:space="preserve"> – Bidding Associations Involving a S</w:t>
      </w:r>
      <w:r w:rsidR="009817D3" w:rsidRPr="009817D3">
        <w:rPr>
          <w:rFonts w:cs="Arial"/>
          <w:b w:val="0"/>
          <w:i/>
        </w:rPr>
        <w:t xml:space="preserve">pecific </w:t>
      </w:r>
      <w:r w:rsidR="009817D3">
        <w:rPr>
          <w:rFonts w:cs="Arial"/>
          <w:b w:val="0"/>
          <w:i/>
        </w:rPr>
        <w:t>Q</w:t>
      </w:r>
      <w:r w:rsidR="009817D3" w:rsidRPr="009817D3">
        <w:rPr>
          <w:rFonts w:cs="Arial"/>
          <w:b w:val="0"/>
          <w:i/>
        </w:rPr>
        <w:t>uantity of CO</w:t>
      </w:r>
      <w:r w:rsidR="009817D3" w:rsidRPr="009817D3">
        <w:rPr>
          <w:rFonts w:cs="Arial"/>
          <w:b w:val="0"/>
          <w:i/>
          <w:vertAlign w:val="subscript"/>
        </w:rPr>
        <w:t>2</w:t>
      </w:r>
      <w:r w:rsidR="009817D3" w:rsidRPr="009817D3">
        <w:rPr>
          <w:rFonts w:cs="Arial"/>
          <w:b w:val="0"/>
          <w:i/>
        </w:rPr>
        <w:t xml:space="preserve"> </w:t>
      </w:r>
      <w:r w:rsidR="009817D3">
        <w:rPr>
          <w:rFonts w:cs="Arial"/>
          <w:b w:val="0"/>
          <w:i/>
        </w:rPr>
        <w:t>A</w:t>
      </w:r>
      <w:r w:rsidR="009817D3" w:rsidRPr="009817D3">
        <w:rPr>
          <w:rFonts w:cs="Arial"/>
          <w:b w:val="0"/>
          <w:i/>
        </w:rPr>
        <w:t>llowances</w:t>
      </w:r>
    </w:p>
    <w:p w:rsidR="00862EB6" w:rsidRDefault="00862EB6" w:rsidP="00862EB6">
      <w:pPr>
        <w:tabs>
          <w:tab w:val="left" w:pos="2340"/>
          <w:tab w:val="left" w:pos="3690"/>
          <w:tab w:val="left" w:pos="5400"/>
        </w:tabs>
        <w:rPr>
          <w:rFonts w:cs="Tahoma"/>
          <w:b/>
          <w:i/>
          <w:sz w:val="16"/>
          <w:szCs w:val="16"/>
        </w:rPr>
      </w:pPr>
      <w:r>
        <w:rPr>
          <w:rFonts w:cs="Tahoma"/>
          <w:b/>
          <w:i/>
          <w:sz w:val="16"/>
          <w:szCs w:val="16"/>
        </w:rPr>
        <w:tab/>
      </w:r>
      <w:r>
        <w:rPr>
          <w:rFonts w:cs="Tahoma"/>
          <w:b/>
          <w:i/>
          <w:sz w:val="16"/>
          <w:szCs w:val="16"/>
        </w:rPr>
        <w:tab/>
        <w:t>Position of</w:t>
      </w:r>
      <w:r>
        <w:rPr>
          <w:rFonts w:cs="Tahoma"/>
          <w:b/>
          <w:i/>
          <w:sz w:val="16"/>
          <w:szCs w:val="16"/>
        </w:rPr>
        <w:tab/>
      </w:r>
    </w:p>
    <w:p w:rsidR="00862EB6" w:rsidRDefault="00862EB6" w:rsidP="00862EB6">
      <w:pPr>
        <w:tabs>
          <w:tab w:val="left" w:pos="2340"/>
          <w:tab w:val="left" w:pos="3690"/>
          <w:tab w:val="left" w:pos="5400"/>
          <w:tab w:val="left" w:pos="7920"/>
        </w:tabs>
        <w:rPr>
          <w:rFonts w:cs="Tahoma"/>
          <w:b/>
          <w:i/>
          <w:sz w:val="16"/>
          <w:szCs w:val="16"/>
        </w:rPr>
      </w:pPr>
      <w:r>
        <w:rPr>
          <w:rFonts w:cs="Tahoma"/>
          <w:b/>
          <w:i/>
          <w:sz w:val="16"/>
          <w:szCs w:val="16"/>
        </w:rPr>
        <w:tab/>
      </w:r>
      <w:r>
        <w:rPr>
          <w:rFonts w:cs="Tahoma"/>
          <w:b/>
          <w:i/>
          <w:sz w:val="16"/>
          <w:szCs w:val="16"/>
        </w:rPr>
        <w:tab/>
        <w:t>Other Party</w:t>
      </w:r>
      <w:r>
        <w:rPr>
          <w:rFonts w:cs="Tahoma"/>
          <w:b/>
          <w:i/>
          <w:sz w:val="16"/>
          <w:szCs w:val="16"/>
        </w:rPr>
        <w:tab/>
      </w:r>
      <w:r w:rsidR="00BC6A9B" w:rsidRPr="005E19BB">
        <w:rPr>
          <w:rFonts w:cs="Tahoma"/>
          <w:b/>
          <w:i/>
          <w:sz w:val="16"/>
          <w:szCs w:val="16"/>
        </w:rPr>
        <w:t>Description of the Type</w:t>
      </w:r>
    </w:p>
    <w:p w:rsidR="00B5720B" w:rsidRDefault="00B5720B" w:rsidP="00862EB6">
      <w:pPr>
        <w:tabs>
          <w:tab w:val="left" w:pos="2340"/>
          <w:tab w:val="left" w:pos="3690"/>
          <w:tab w:val="left" w:pos="5400"/>
          <w:tab w:val="left" w:pos="7920"/>
        </w:tabs>
        <w:rPr>
          <w:rFonts w:cs="Tahoma"/>
          <w:b/>
          <w:i/>
          <w:sz w:val="16"/>
          <w:szCs w:val="16"/>
        </w:rPr>
      </w:pPr>
      <w:r>
        <w:rPr>
          <w:rFonts w:cs="Tahoma"/>
          <w:b/>
          <w:i/>
          <w:sz w:val="16"/>
          <w:szCs w:val="16"/>
        </w:rPr>
        <w:tab/>
      </w:r>
      <w:r>
        <w:rPr>
          <w:rFonts w:cs="Tahoma"/>
          <w:b/>
          <w:i/>
          <w:sz w:val="16"/>
          <w:szCs w:val="16"/>
        </w:rPr>
        <w:tab/>
        <w:t xml:space="preserve">(Purchaser, </w:t>
      </w:r>
      <w:r>
        <w:rPr>
          <w:rFonts w:cs="Tahoma"/>
          <w:b/>
          <w:i/>
          <w:sz w:val="16"/>
          <w:szCs w:val="16"/>
        </w:rPr>
        <w:tab/>
        <w:t xml:space="preserve"> </w:t>
      </w:r>
      <w:r w:rsidR="00BC6A9B">
        <w:rPr>
          <w:rFonts w:cs="Tahoma"/>
          <w:b/>
          <w:i/>
          <w:sz w:val="16"/>
          <w:szCs w:val="16"/>
        </w:rPr>
        <w:t>of Bidding Association</w:t>
      </w:r>
    </w:p>
    <w:p w:rsidR="00B5720B" w:rsidRDefault="00B5720B" w:rsidP="00862EB6">
      <w:pPr>
        <w:tabs>
          <w:tab w:val="left" w:pos="2340"/>
          <w:tab w:val="left" w:pos="3690"/>
          <w:tab w:val="left" w:pos="5400"/>
          <w:tab w:val="left" w:pos="7920"/>
        </w:tabs>
        <w:rPr>
          <w:rFonts w:cs="Tahoma"/>
          <w:b/>
          <w:i/>
          <w:sz w:val="16"/>
          <w:szCs w:val="16"/>
        </w:rPr>
      </w:pPr>
      <w:r>
        <w:rPr>
          <w:rFonts w:cs="Tahoma"/>
          <w:b/>
          <w:i/>
          <w:sz w:val="16"/>
          <w:szCs w:val="16"/>
        </w:rPr>
        <w:tab/>
      </w:r>
      <w:r>
        <w:rPr>
          <w:rFonts w:cs="Tahoma"/>
          <w:b/>
          <w:i/>
          <w:sz w:val="16"/>
          <w:szCs w:val="16"/>
        </w:rPr>
        <w:tab/>
        <w:t>Recipient, or</w:t>
      </w:r>
      <w:r>
        <w:rPr>
          <w:rFonts w:cs="Tahoma"/>
          <w:b/>
          <w:i/>
          <w:sz w:val="16"/>
          <w:szCs w:val="16"/>
        </w:rPr>
        <w:tab/>
      </w:r>
      <w:r w:rsidR="00BC6A9B">
        <w:rPr>
          <w:rFonts w:cs="Tahoma"/>
          <w:b/>
          <w:i/>
          <w:sz w:val="16"/>
          <w:szCs w:val="16"/>
        </w:rPr>
        <w:t>(Reference Notice Section</w:t>
      </w:r>
      <w:r w:rsidR="00BC6A9B">
        <w:rPr>
          <w:rFonts w:cs="Tahoma"/>
          <w:b/>
          <w:i/>
          <w:sz w:val="16"/>
          <w:szCs w:val="16"/>
        </w:rPr>
        <w:tab/>
      </w:r>
    </w:p>
    <w:p w:rsidR="00B5720B" w:rsidRDefault="00B5720B" w:rsidP="00862EB6">
      <w:pPr>
        <w:tabs>
          <w:tab w:val="left" w:pos="2340"/>
          <w:tab w:val="left" w:pos="3690"/>
          <w:tab w:val="left" w:pos="5400"/>
          <w:tab w:val="left" w:pos="7920"/>
        </w:tabs>
        <w:rPr>
          <w:rFonts w:cs="Tahoma"/>
          <w:b/>
          <w:i/>
          <w:sz w:val="16"/>
          <w:szCs w:val="16"/>
        </w:rPr>
      </w:pPr>
      <w:r>
        <w:rPr>
          <w:rFonts w:cs="Tahoma"/>
          <w:b/>
          <w:i/>
          <w:sz w:val="16"/>
          <w:szCs w:val="16"/>
        </w:rPr>
        <w:tab/>
      </w:r>
      <w:r>
        <w:rPr>
          <w:rFonts w:cs="Tahoma"/>
          <w:b/>
          <w:i/>
          <w:sz w:val="16"/>
          <w:szCs w:val="16"/>
        </w:rPr>
        <w:tab/>
        <w:t>N/A</w:t>
      </w:r>
      <w:r w:rsidR="002F58AC">
        <w:rPr>
          <w:rFonts w:cs="Tahoma"/>
          <w:b/>
          <w:i/>
          <w:sz w:val="16"/>
          <w:szCs w:val="16"/>
        </w:rPr>
        <w:t>, If N/A selected</w:t>
      </w:r>
      <w:r w:rsidR="00BC6A9B">
        <w:rPr>
          <w:rFonts w:cs="Tahoma"/>
          <w:b/>
          <w:i/>
          <w:sz w:val="16"/>
          <w:szCs w:val="16"/>
        </w:rPr>
        <w:tab/>
        <w:t>7.2.3.3 a-d</w:t>
      </w:r>
      <w:r w:rsidR="002F58AC">
        <w:rPr>
          <w:rFonts w:cs="Tahoma"/>
          <w:b/>
          <w:i/>
          <w:sz w:val="16"/>
          <w:szCs w:val="16"/>
        </w:rPr>
        <w:t>, or other. If other</w:t>
      </w:r>
      <w:r w:rsidR="00BC6A9B">
        <w:rPr>
          <w:rFonts w:cs="Tahoma"/>
          <w:b/>
          <w:i/>
          <w:sz w:val="16"/>
          <w:szCs w:val="16"/>
        </w:rPr>
        <w:tab/>
      </w:r>
    </w:p>
    <w:p w:rsidR="002F58AC" w:rsidRDefault="002F58AC" w:rsidP="00862EB6">
      <w:pPr>
        <w:tabs>
          <w:tab w:val="left" w:pos="2340"/>
          <w:tab w:val="left" w:pos="3690"/>
          <w:tab w:val="left" w:pos="5400"/>
          <w:tab w:val="left" w:pos="7920"/>
        </w:tabs>
        <w:rPr>
          <w:rFonts w:cs="Tahoma"/>
          <w:b/>
          <w:i/>
          <w:sz w:val="16"/>
          <w:szCs w:val="16"/>
        </w:rPr>
      </w:pPr>
      <w:r>
        <w:rPr>
          <w:rFonts w:cs="Tahoma"/>
          <w:b/>
          <w:i/>
          <w:sz w:val="16"/>
          <w:szCs w:val="16"/>
        </w:rPr>
        <w:tab/>
        <w:t>Is the</w:t>
      </w:r>
      <w:r>
        <w:rPr>
          <w:rFonts w:cs="Tahoma"/>
          <w:b/>
          <w:i/>
          <w:sz w:val="16"/>
          <w:szCs w:val="16"/>
        </w:rPr>
        <w:tab/>
        <w:t>please provide</w:t>
      </w:r>
      <w:r>
        <w:rPr>
          <w:rFonts w:cs="Tahoma"/>
          <w:b/>
          <w:i/>
          <w:sz w:val="16"/>
          <w:szCs w:val="16"/>
        </w:rPr>
        <w:tab/>
        <w:t>selected please provide</w:t>
      </w:r>
    </w:p>
    <w:p w:rsidR="002F58AC" w:rsidRDefault="002F58AC" w:rsidP="00862EB6">
      <w:pPr>
        <w:tabs>
          <w:tab w:val="left" w:pos="2340"/>
          <w:tab w:val="left" w:pos="3690"/>
          <w:tab w:val="left" w:pos="5400"/>
          <w:tab w:val="left" w:pos="7920"/>
        </w:tabs>
        <w:rPr>
          <w:rFonts w:cs="Tahoma"/>
          <w:b/>
          <w:i/>
          <w:sz w:val="16"/>
          <w:szCs w:val="16"/>
        </w:rPr>
      </w:pPr>
      <w:r>
        <w:rPr>
          <w:rFonts w:cs="Tahoma"/>
          <w:b/>
          <w:i/>
          <w:sz w:val="16"/>
          <w:szCs w:val="16"/>
        </w:rPr>
        <w:tab/>
        <w:t>Other Party</w:t>
      </w:r>
      <w:r>
        <w:rPr>
          <w:rFonts w:cs="Tahoma"/>
          <w:b/>
          <w:i/>
          <w:sz w:val="16"/>
          <w:szCs w:val="16"/>
        </w:rPr>
        <w:tab/>
        <w:t>additional</w:t>
      </w:r>
      <w:r>
        <w:rPr>
          <w:rFonts w:cs="Tahoma"/>
          <w:b/>
          <w:i/>
          <w:sz w:val="16"/>
          <w:szCs w:val="16"/>
        </w:rPr>
        <w:tab/>
        <w:t>additional information</w:t>
      </w:r>
      <w:r>
        <w:rPr>
          <w:rFonts w:cs="Tahoma"/>
          <w:b/>
          <w:i/>
          <w:sz w:val="16"/>
          <w:szCs w:val="16"/>
        </w:rPr>
        <w:tab/>
        <w:t>Quantity or % of</w:t>
      </w:r>
    </w:p>
    <w:p w:rsidR="002F58AC" w:rsidRPr="00CF0872" w:rsidRDefault="002F58AC" w:rsidP="00862EB6">
      <w:pPr>
        <w:tabs>
          <w:tab w:val="left" w:pos="2340"/>
          <w:tab w:val="left" w:pos="3690"/>
          <w:tab w:val="left" w:pos="5400"/>
          <w:tab w:val="left" w:pos="7920"/>
        </w:tabs>
        <w:rPr>
          <w:rFonts w:cs="Tahoma"/>
          <w:b/>
          <w:i/>
          <w:sz w:val="16"/>
          <w:szCs w:val="16"/>
        </w:rPr>
      </w:pPr>
      <w:r>
        <w:rPr>
          <w:rFonts w:cs="Tahoma"/>
          <w:b/>
          <w:i/>
          <w:sz w:val="16"/>
          <w:szCs w:val="16"/>
        </w:rPr>
        <w:t>Name of Other Party</w:t>
      </w:r>
      <w:r>
        <w:rPr>
          <w:rFonts w:cs="Tahoma"/>
          <w:b/>
          <w:i/>
          <w:sz w:val="16"/>
          <w:szCs w:val="16"/>
        </w:rPr>
        <w:tab/>
        <w:t>an Applicant?</w:t>
      </w:r>
      <w:r>
        <w:rPr>
          <w:rFonts w:cs="Tahoma"/>
          <w:b/>
          <w:i/>
          <w:sz w:val="16"/>
          <w:szCs w:val="16"/>
        </w:rPr>
        <w:tab/>
      </w:r>
      <w:r w:rsidR="001B406A">
        <w:rPr>
          <w:rFonts w:cs="Tahoma"/>
          <w:b/>
          <w:i/>
          <w:sz w:val="16"/>
          <w:szCs w:val="16"/>
        </w:rPr>
        <w:t>i</w:t>
      </w:r>
      <w:r w:rsidR="00F1709D">
        <w:rPr>
          <w:rFonts w:cs="Tahoma"/>
          <w:b/>
          <w:i/>
          <w:sz w:val="16"/>
          <w:szCs w:val="16"/>
        </w:rPr>
        <w:t xml:space="preserve">nformation </w:t>
      </w:r>
      <w:r>
        <w:rPr>
          <w:rFonts w:cs="Tahoma"/>
          <w:b/>
          <w:i/>
          <w:sz w:val="16"/>
          <w:szCs w:val="16"/>
        </w:rPr>
        <w:t>below)</w:t>
      </w:r>
      <w:r>
        <w:rPr>
          <w:rFonts w:cs="Tahoma"/>
          <w:b/>
          <w:i/>
          <w:sz w:val="16"/>
          <w:szCs w:val="16"/>
        </w:rPr>
        <w:tab/>
        <w:t>below)</w:t>
      </w:r>
      <w:r>
        <w:rPr>
          <w:rFonts w:cs="Tahoma"/>
          <w:b/>
          <w:i/>
          <w:sz w:val="16"/>
          <w:szCs w:val="16"/>
        </w:rPr>
        <w:tab/>
      </w:r>
      <w:r>
        <w:rPr>
          <w:rFonts w:cs="Tahoma"/>
          <w:b/>
          <w:i/>
          <w:sz w:val="16"/>
          <w:szCs w:val="16"/>
          <w:lang w:val="fr-FR"/>
        </w:rPr>
        <w:t>CO</w:t>
      </w:r>
      <w:r w:rsidRPr="005E05AC">
        <w:rPr>
          <w:rFonts w:cs="Tahoma"/>
          <w:b/>
          <w:i/>
          <w:sz w:val="16"/>
          <w:szCs w:val="16"/>
          <w:vertAlign w:val="subscript"/>
          <w:lang w:val="fr-FR"/>
        </w:rPr>
        <w:t>2</w:t>
      </w:r>
      <w:r>
        <w:rPr>
          <w:rFonts w:cs="Tahoma"/>
          <w:b/>
          <w:i/>
          <w:sz w:val="16"/>
          <w:szCs w:val="16"/>
          <w:lang w:val="fr-FR"/>
        </w:rPr>
        <w:t xml:space="preserve"> </w:t>
      </w:r>
      <w:r w:rsidRPr="00665390">
        <w:rPr>
          <w:rFonts w:cs="Tahoma"/>
          <w:b/>
          <w:i/>
          <w:sz w:val="16"/>
          <w:szCs w:val="16"/>
        </w:rPr>
        <w:t>Allowances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60"/>
        <w:gridCol w:w="236"/>
        <w:gridCol w:w="1008"/>
        <w:gridCol w:w="288"/>
        <w:gridCol w:w="1440"/>
        <w:gridCol w:w="286"/>
        <w:gridCol w:w="2160"/>
        <w:gridCol w:w="288"/>
        <w:gridCol w:w="1440"/>
      </w:tblGrid>
      <w:tr w:rsidR="00862EB6" w:rsidRPr="00B169D6" w:rsidTr="001D7330">
        <w:tc>
          <w:tcPr>
            <w:tcW w:w="2160" w:type="dxa"/>
          </w:tcPr>
          <w:p w:rsidR="00862EB6" w:rsidRPr="00B169D6" w:rsidRDefault="00862EB6" w:rsidP="001D7330">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36" w:type="dxa"/>
            <w:tcBorders>
              <w:top w:val="nil"/>
              <w:bottom w:val="nil"/>
            </w:tcBorders>
          </w:tcPr>
          <w:p w:rsidR="00862EB6" w:rsidRDefault="00862EB6" w:rsidP="001D7330">
            <w:pPr>
              <w:pStyle w:val="UserInputField"/>
            </w:pPr>
          </w:p>
        </w:tc>
        <w:tc>
          <w:tcPr>
            <w:tcW w:w="1008" w:type="dxa"/>
          </w:tcPr>
          <w:p w:rsidR="00862EB6" w:rsidRDefault="00862EB6" w:rsidP="001D7330">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862EB6" w:rsidRDefault="00862EB6" w:rsidP="001D7330">
            <w:pPr>
              <w:pStyle w:val="UserInputField"/>
            </w:pPr>
          </w:p>
        </w:tc>
        <w:tc>
          <w:tcPr>
            <w:tcW w:w="1440" w:type="dxa"/>
            <w:tcBorders>
              <w:right w:val="single" w:sz="4" w:space="0" w:color="auto"/>
            </w:tcBorders>
          </w:tcPr>
          <w:p w:rsidR="00862EB6" w:rsidRPr="00B169D6" w:rsidRDefault="00862EB6" w:rsidP="001D7330">
            <w:pPr>
              <w:pStyle w:val="UserInputField"/>
              <w:rPr>
                <w:rFonts w:cs="Tahoma"/>
                <w:szCs w:val="22"/>
              </w:rPr>
            </w:pPr>
            <w:r w:rsidRPr="00B169D6">
              <w:rPr>
                <w:rFonts w:cs="Tahoma"/>
                <w:szCs w:val="22"/>
              </w:rPr>
              <w:fldChar w:fldCharType="begin">
                <w:ffData>
                  <w:name w:val="Text29"/>
                  <w:enabled/>
                  <w:calcOnExit w:val="0"/>
                  <w:textInput/>
                </w:ffData>
              </w:fldChar>
            </w:r>
            <w:bookmarkStart w:id="37" w:name="Text29"/>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bookmarkEnd w:id="37"/>
          </w:p>
        </w:tc>
        <w:tc>
          <w:tcPr>
            <w:tcW w:w="286" w:type="dxa"/>
            <w:tcBorders>
              <w:top w:val="nil"/>
              <w:left w:val="single" w:sz="4" w:space="0" w:color="auto"/>
              <w:bottom w:val="nil"/>
              <w:right w:val="single" w:sz="4" w:space="0" w:color="auto"/>
            </w:tcBorders>
          </w:tcPr>
          <w:p w:rsidR="00862EB6" w:rsidRPr="00B169D6" w:rsidRDefault="00862EB6" w:rsidP="001D7330">
            <w:pPr>
              <w:pStyle w:val="UserInputField"/>
              <w:rPr>
                <w:rFonts w:cs="Tahoma"/>
                <w:szCs w:val="22"/>
              </w:rPr>
            </w:pPr>
          </w:p>
        </w:tc>
        <w:tc>
          <w:tcPr>
            <w:tcW w:w="2160" w:type="dxa"/>
            <w:tcBorders>
              <w:left w:val="single" w:sz="4" w:space="0" w:color="auto"/>
            </w:tcBorders>
          </w:tcPr>
          <w:p w:rsidR="00862EB6" w:rsidRDefault="00862EB6" w:rsidP="001D7330">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862EB6" w:rsidRDefault="00862EB6" w:rsidP="001D7330">
            <w:pPr>
              <w:pStyle w:val="UserInputField"/>
            </w:pPr>
          </w:p>
        </w:tc>
        <w:tc>
          <w:tcPr>
            <w:tcW w:w="1440" w:type="dxa"/>
            <w:tcBorders>
              <w:top w:val="single" w:sz="4" w:space="0" w:color="auto"/>
              <w:bottom w:val="single" w:sz="4" w:space="0" w:color="auto"/>
            </w:tcBorders>
          </w:tcPr>
          <w:p w:rsidR="00862EB6" w:rsidRDefault="00862EB6" w:rsidP="001D7330">
            <w:pPr>
              <w:pStyle w:val="UserInputField"/>
            </w:pPr>
            <w:r w:rsidRPr="00B169D6">
              <w:rPr>
                <w:rFonts w:cs="Tahoma"/>
                <w:szCs w:val="22"/>
              </w:rPr>
              <w:fldChar w:fldCharType="begin">
                <w:ffData>
                  <w:name w:val="Text29"/>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r>
      <w:tr w:rsidR="00862EB6" w:rsidRPr="00B169D6" w:rsidTr="001D7330">
        <w:tc>
          <w:tcPr>
            <w:tcW w:w="2160" w:type="dxa"/>
          </w:tcPr>
          <w:p w:rsidR="00862EB6" w:rsidRPr="00B169D6" w:rsidRDefault="00862EB6" w:rsidP="001D7330">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36" w:type="dxa"/>
            <w:tcBorders>
              <w:top w:val="nil"/>
              <w:bottom w:val="nil"/>
            </w:tcBorders>
          </w:tcPr>
          <w:p w:rsidR="00862EB6" w:rsidRDefault="00862EB6" w:rsidP="001D7330">
            <w:pPr>
              <w:pStyle w:val="UserInputField"/>
            </w:pPr>
          </w:p>
        </w:tc>
        <w:tc>
          <w:tcPr>
            <w:tcW w:w="1008" w:type="dxa"/>
          </w:tcPr>
          <w:p w:rsidR="00862EB6" w:rsidRDefault="00862EB6" w:rsidP="001D7330">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862EB6" w:rsidRDefault="00862EB6" w:rsidP="001D7330">
            <w:pPr>
              <w:pStyle w:val="UserInputField"/>
            </w:pPr>
          </w:p>
        </w:tc>
        <w:tc>
          <w:tcPr>
            <w:tcW w:w="1440" w:type="dxa"/>
            <w:tcBorders>
              <w:right w:val="single" w:sz="4" w:space="0" w:color="auto"/>
            </w:tcBorders>
          </w:tcPr>
          <w:p w:rsidR="00862EB6" w:rsidRPr="00B169D6" w:rsidRDefault="00862EB6" w:rsidP="001D7330">
            <w:pPr>
              <w:pStyle w:val="UserInputField"/>
              <w:rPr>
                <w:rFonts w:cs="Tahoma"/>
                <w:szCs w:val="22"/>
              </w:rPr>
            </w:pPr>
            <w:r w:rsidRPr="00B169D6">
              <w:rPr>
                <w:rFonts w:cs="Tahoma"/>
                <w:szCs w:val="22"/>
              </w:rPr>
              <w:fldChar w:fldCharType="begin">
                <w:ffData>
                  <w:name w:val="Text30"/>
                  <w:enabled/>
                  <w:calcOnExit w:val="0"/>
                  <w:textInput/>
                </w:ffData>
              </w:fldChar>
            </w:r>
            <w:bookmarkStart w:id="38" w:name="Text30"/>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bookmarkEnd w:id="38"/>
          </w:p>
        </w:tc>
        <w:tc>
          <w:tcPr>
            <w:tcW w:w="286" w:type="dxa"/>
            <w:tcBorders>
              <w:top w:val="nil"/>
              <w:left w:val="single" w:sz="4" w:space="0" w:color="auto"/>
              <w:bottom w:val="nil"/>
              <w:right w:val="single" w:sz="4" w:space="0" w:color="auto"/>
            </w:tcBorders>
          </w:tcPr>
          <w:p w:rsidR="00862EB6" w:rsidRPr="00B169D6" w:rsidRDefault="00862EB6" w:rsidP="001D7330">
            <w:pPr>
              <w:pStyle w:val="UserInputField"/>
              <w:rPr>
                <w:rFonts w:cs="Tahoma"/>
                <w:szCs w:val="22"/>
              </w:rPr>
            </w:pPr>
          </w:p>
        </w:tc>
        <w:tc>
          <w:tcPr>
            <w:tcW w:w="2160" w:type="dxa"/>
            <w:tcBorders>
              <w:left w:val="single" w:sz="4" w:space="0" w:color="auto"/>
            </w:tcBorders>
          </w:tcPr>
          <w:p w:rsidR="00862EB6" w:rsidRDefault="00862EB6" w:rsidP="001D7330">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862EB6" w:rsidRDefault="00862EB6" w:rsidP="001D7330">
            <w:pPr>
              <w:pStyle w:val="UserInputField"/>
            </w:pPr>
          </w:p>
        </w:tc>
        <w:tc>
          <w:tcPr>
            <w:tcW w:w="1440" w:type="dxa"/>
            <w:tcBorders>
              <w:top w:val="single" w:sz="4" w:space="0" w:color="auto"/>
              <w:bottom w:val="single" w:sz="4" w:space="0" w:color="auto"/>
            </w:tcBorders>
          </w:tcPr>
          <w:p w:rsidR="00862EB6" w:rsidRDefault="00862EB6" w:rsidP="001D7330">
            <w:pPr>
              <w:pStyle w:val="UserInputField"/>
            </w:pPr>
            <w:r w:rsidRPr="00B169D6">
              <w:rPr>
                <w:rFonts w:cs="Tahoma"/>
                <w:szCs w:val="22"/>
              </w:rPr>
              <w:fldChar w:fldCharType="begin">
                <w:ffData>
                  <w:name w:val="Text30"/>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r>
      <w:tr w:rsidR="00862EB6" w:rsidRPr="00B169D6" w:rsidTr="001D7330">
        <w:tc>
          <w:tcPr>
            <w:tcW w:w="2160" w:type="dxa"/>
          </w:tcPr>
          <w:p w:rsidR="00862EB6" w:rsidRPr="00B169D6" w:rsidRDefault="00862EB6" w:rsidP="001D7330">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36" w:type="dxa"/>
            <w:tcBorders>
              <w:top w:val="nil"/>
              <w:bottom w:val="nil"/>
            </w:tcBorders>
          </w:tcPr>
          <w:p w:rsidR="00862EB6" w:rsidRDefault="00862EB6" w:rsidP="001D7330">
            <w:pPr>
              <w:pStyle w:val="UserInputField"/>
            </w:pPr>
          </w:p>
        </w:tc>
        <w:tc>
          <w:tcPr>
            <w:tcW w:w="1008" w:type="dxa"/>
          </w:tcPr>
          <w:p w:rsidR="00862EB6" w:rsidRDefault="00862EB6" w:rsidP="001D7330">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862EB6" w:rsidRDefault="00862EB6" w:rsidP="001D7330">
            <w:pPr>
              <w:pStyle w:val="UserInputField"/>
            </w:pPr>
          </w:p>
        </w:tc>
        <w:tc>
          <w:tcPr>
            <w:tcW w:w="1440" w:type="dxa"/>
            <w:tcBorders>
              <w:right w:val="single" w:sz="4" w:space="0" w:color="auto"/>
            </w:tcBorders>
          </w:tcPr>
          <w:p w:rsidR="00862EB6" w:rsidRPr="00B169D6" w:rsidRDefault="00862EB6" w:rsidP="001D7330">
            <w:pPr>
              <w:pStyle w:val="UserInputField"/>
              <w:rPr>
                <w:rFonts w:cs="Tahoma"/>
                <w:szCs w:val="22"/>
              </w:rPr>
            </w:pPr>
            <w:r w:rsidRPr="00B169D6">
              <w:rPr>
                <w:rFonts w:cs="Tahoma"/>
                <w:szCs w:val="22"/>
              </w:rPr>
              <w:fldChar w:fldCharType="begin">
                <w:ffData>
                  <w:name w:val="Text31"/>
                  <w:enabled/>
                  <w:calcOnExit w:val="0"/>
                  <w:textInput/>
                </w:ffData>
              </w:fldChar>
            </w:r>
            <w:bookmarkStart w:id="39" w:name="Text31"/>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bookmarkEnd w:id="39"/>
          </w:p>
        </w:tc>
        <w:tc>
          <w:tcPr>
            <w:tcW w:w="286" w:type="dxa"/>
            <w:tcBorders>
              <w:top w:val="nil"/>
              <w:left w:val="single" w:sz="4" w:space="0" w:color="auto"/>
              <w:bottom w:val="nil"/>
              <w:right w:val="single" w:sz="4" w:space="0" w:color="auto"/>
            </w:tcBorders>
          </w:tcPr>
          <w:p w:rsidR="00862EB6" w:rsidRPr="00B169D6" w:rsidRDefault="00862EB6" w:rsidP="001D7330">
            <w:pPr>
              <w:pStyle w:val="UserInputField"/>
              <w:rPr>
                <w:rFonts w:cs="Tahoma"/>
                <w:szCs w:val="22"/>
              </w:rPr>
            </w:pPr>
          </w:p>
        </w:tc>
        <w:tc>
          <w:tcPr>
            <w:tcW w:w="2160" w:type="dxa"/>
            <w:tcBorders>
              <w:left w:val="single" w:sz="4" w:space="0" w:color="auto"/>
            </w:tcBorders>
          </w:tcPr>
          <w:p w:rsidR="00862EB6" w:rsidRDefault="00862EB6" w:rsidP="001D7330">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862EB6" w:rsidRDefault="00862EB6" w:rsidP="001D7330">
            <w:pPr>
              <w:pStyle w:val="UserInputField"/>
            </w:pPr>
          </w:p>
        </w:tc>
        <w:tc>
          <w:tcPr>
            <w:tcW w:w="1440" w:type="dxa"/>
            <w:tcBorders>
              <w:top w:val="single" w:sz="4" w:space="0" w:color="auto"/>
              <w:bottom w:val="single" w:sz="4" w:space="0" w:color="auto"/>
            </w:tcBorders>
          </w:tcPr>
          <w:p w:rsidR="00862EB6" w:rsidRDefault="00862EB6" w:rsidP="001D7330">
            <w:pPr>
              <w:pStyle w:val="UserInputField"/>
            </w:pPr>
            <w:r w:rsidRPr="00B169D6">
              <w:rPr>
                <w:rFonts w:cs="Tahoma"/>
                <w:szCs w:val="22"/>
              </w:rPr>
              <w:fldChar w:fldCharType="begin">
                <w:ffData>
                  <w:name w:val="Text31"/>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r>
      <w:tr w:rsidR="00862EB6" w:rsidRPr="00B169D6" w:rsidTr="001D7330">
        <w:tc>
          <w:tcPr>
            <w:tcW w:w="2160" w:type="dxa"/>
          </w:tcPr>
          <w:p w:rsidR="00862EB6" w:rsidRPr="00B169D6" w:rsidRDefault="00862EB6" w:rsidP="001D7330">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36" w:type="dxa"/>
            <w:tcBorders>
              <w:top w:val="nil"/>
              <w:bottom w:val="nil"/>
            </w:tcBorders>
          </w:tcPr>
          <w:p w:rsidR="00862EB6" w:rsidRDefault="00862EB6" w:rsidP="001D7330">
            <w:pPr>
              <w:pStyle w:val="UserInputField"/>
            </w:pPr>
          </w:p>
        </w:tc>
        <w:tc>
          <w:tcPr>
            <w:tcW w:w="1008" w:type="dxa"/>
          </w:tcPr>
          <w:p w:rsidR="00862EB6" w:rsidRDefault="00862EB6" w:rsidP="001D7330">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862EB6" w:rsidRDefault="00862EB6" w:rsidP="001D7330">
            <w:pPr>
              <w:pStyle w:val="UserInputField"/>
            </w:pPr>
          </w:p>
        </w:tc>
        <w:tc>
          <w:tcPr>
            <w:tcW w:w="1440" w:type="dxa"/>
            <w:tcBorders>
              <w:right w:val="single" w:sz="4" w:space="0" w:color="auto"/>
            </w:tcBorders>
          </w:tcPr>
          <w:p w:rsidR="00862EB6" w:rsidRPr="00B169D6" w:rsidRDefault="00862EB6" w:rsidP="001D7330">
            <w:pPr>
              <w:pStyle w:val="UserInputField"/>
              <w:rPr>
                <w:rFonts w:cs="Tahoma"/>
                <w:szCs w:val="22"/>
              </w:rPr>
            </w:pPr>
            <w:r w:rsidRPr="00B169D6">
              <w:rPr>
                <w:rFonts w:cs="Tahoma"/>
                <w:szCs w:val="22"/>
              </w:rPr>
              <w:fldChar w:fldCharType="begin">
                <w:ffData>
                  <w:name w:val="Text32"/>
                  <w:enabled/>
                  <w:calcOnExit w:val="0"/>
                  <w:textInput/>
                </w:ffData>
              </w:fldChar>
            </w:r>
            <w:bookmarkStart w:id="40" w:name="Text32"/>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bookmarkEnd w:id="40"/>
          </w:p>
        </w:tc>
        <w:tc>
          <w:tcPr>
            <w:tcW w:w="286" w:type="dxa"/>
            <w:tcBorders>
              <w:top w:val="nil"/>
              <w:left w:val="single" w:sz="4" w:space="0" w:color="auto"/>
              <w:bottom w:val="nil"/>
              <w:right w:val="single" w:sz="4" w:space="0" w:color="auto"/>
            </w:tcBorders>
          </w:tcPr>
          <w:p w:rsidR="00862EB6" w:rsidRPr="00B169D6" w:rsidRDefault="00862EB6" w:rsidP="001D7330">
            <w:pPr>
              <w:pStyle w:val="UserInputField"/>
              <w:rPr>
                <w:rFonts w:cs="Tahoma"/>
                <w:szCs w:val="22"/>
              </w:rPr>
            </w:pPr>
          </w:p>
        </w:tc>
        <w:tc>
          <w:tcPr>
            <w:tcW w:w="2160" w:type="dxa"/>
            <w:tcBorders>
              <w:left w:val="single" w:sz="4" w:space="0" w:color="auto"/>
            </w:tcBorders>
          </w:tcPr>
          <w:p w:rsidR="00862EB6" w:rsidRDefault="00862EB6" w:rsidP="001D7330">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862EB6" w:rsidRDefault="00862EB6" w:rsidP="001D7330">
            <w:pPr>
              <w:pStyle w:val="UserInputField"/>
            </w:pPr>
          </w:p>
        </w:tc>
        <w:tc>
          <w:tcPr>
            <w:tcW w:w="1440" w:type="dxa"/>
            <w:tcBorders>
              <w:top w:val="single" w:sz="4" w:space="0" w:color="auto"/>
              <w:bottom w:val="single" w:sz="4" w:space="0" w:color="auto"/>
            </w:tcBorders>
          </w:tcPr>
          <w:p w:rsidR="00862EB6" w:rsidRDefault="00862EB6" w:rsidP="001D7330">
            <w:pPr>
              <w:pStyle w:val="UserInputField"/>
            </w:pPr>
            <w:r w:rsidRPr="00B169D6">
              <w:rPr>
                <w:rFonts w:cs="Tahoma"/>
                <w:szCs w:val="22"/>
              </w:rPr>
              <w:fldChar w:fldCharType="begin">
                <w:ffData>
                  <w:name w:val="Text32"/>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r>
      <w:tr w:rsidR="00862EB6" w:rsidRPr="00B169D6" w:rsidTr="001D7330">
        <w:tc>
          <w:tcPr>
            <w:tcW w:w="2160" w:type="dxa"/>
          </w:tcPr>
          <w:p w:rsidR="00862EB6" w:rsidRPr="00B169D6" w:rsidRDefault="00862EB6" w:rsidP="001D7330">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36" w:type="dxa"/>
            <w:tcBorders>
              <w:top w:val="nil"/>
              <w:bottom w:val="nil"/>
            </w:tcBorders>
          </w:tcPr>
          <w:p w:rsidR="00862EB6" w:rsidRDefault="00862EB6" w:rsidP="001D7330">
            <w:pPr>
              <w:pStyle w:val="UserInputField"/>
            </w:pPr>
          </w:p>
        </w:tc>
        <w:tc>
          <w:tcPr>
            <w:tcW w:w="1008" w:type="dxa"/>
          </w:tcPr>
          <w:p w:rsidR="00862EB6" w:rsidRDefault="00862EB6" w:rsidP="001D7330">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862EB6" w:rsidRDefault="00862EB6" w:rsidP="001D7330">
            <w:pPr>
              <w:pStyle w:val="UserInputField"/>
            </w:pPr>
          </w:p>
        </w:tc>
        <w:tc>
          <w:tcPr>
            <w:tcW w:w="1440" w:type="dxa"/>
            <w:tcBorders>
              <w:right w:val="single" w:sz="4" w:space="0" w:color="auto"/>
            </w:tcBorders>
          </w:tcPr>
          <w:p w:rsidR="00862EB6" w:rsidRPr="00B169D6" w:rsidRDefault="00862EB6" w:rsidP="001D7330">
            <w:pPr>
              <w:pStyle w:val="UserInputField"/>
              <w:rPr>
                <w:rFonts w:cs="Tahoma"/>
                <w:szCs w:val="22"/>
              </w:rPr>
            </w:pPr>
            <w:r w:rsidRPr="00B169D6">
              <w:rPr>
                <w:rFonts w:cs="Tahoma"/>
                <w:szCs w:val="22"/>
              </w:rPr>
              <w:fldChar w:fldCharType="begin">
                <w:ffData>
                  <w:name w:val="Text33"/>
                  <w:enabled/>
                  <w:calcOnExit w:val="0"/>
                  <w:textInput/>
                </w:ffData>
              </w:fldChar>
            </w:r>
            <w:bookmarkStart w:id="41" w:name="Text33"/>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bookmarkEnd w:id="41"/>
          </w:p>
        </w:tc>
        <w:tc>
          <w:tcPr>
            <w:tcW w:w="286" w:type="dxa"/>
            <w:tcBorders>
              <w:top w:val="nil"/>
              <w:left w:val="single" w:sz="4" w:space="0" w:color="auto"/>
              <w:bottom w:val="nil"/>
              <w:right w:val="single" w:sz="4" w:space="0" w:color="auto"/>
            </w:tcBorders>
          </w:tcPr>
          <w:p w:rsidR="00862EB6" w:rsidRPr="00B169D6" w:rsidRDefault="00862EB6" w:rsidP="001D7330">
            <w:pPr>
              <w:pStyle w:val="UserInputField"/>
              <w:rPr>
                <w:rFonts w:cs="Tahoma"/>
                <w:szCs w:val="22"/>
              </w:rPr>
            </w:pPr>
          </w:p>
        </w:tc>
        <w:tc>
          <w:tcPr>
            <w:tcW w:w="2160" w:type="dxa"/>
            <w:tcBorders>
              <w:left w:val="single" w:sz="4" w:space="0" w:color="auto"/>
            </w:tcBorders>
          </w:tcPr>
          <w:p w:rsidR="00862EB6" w:rsidRDefault="00862EB6" w:rsidP="001D7330">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862EB6" w:rsidRDefault="00862EB6" w:rsidP="001D7330">
            <w:pPr>
              <w:pStyle w:val="UserInputField"/>
            </w:pPr>
          </w:p>
        </w:tc>
        <w:tc>
          <w:tcPr>
            <w:tcW w:w="1440" w:type="dxa"/>
            <w:tcBorders>
              <w:top w:val="single" w:sz="4" w:space="0" w:color="auto"/>
              <w:bottom w:val="single" w:sz="4" w:space="0" w:color="auto"/>
            </w:tcBorders>
          </w:tcPr>
          <w:p w:rsidR="00862EB6" w:rsidRDefault="00862EB6" w:rsidP="001D7330">
            <w:pPr>
              <w:pStyle w:val="UserInputField"/>
            </w:pPr>
            <w:r w:rsidRPr="00B169D6">
              <w:rPr>
                <w:rFonts w:cs="Tahoma"/>
                <w:szCs w:val="22"/>
              </w:rPr>
              <w:fldChar w:fldCharType="begin">
                <w:ffData>
                  <w:name w:val="Text33"/>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r>
      <w:tr w:rsidR="00862EB6" w:rsidRPr="00B169D6" w:rsidTr="001D7330">
        <w:tc>
          <w:tcPr>
            <w:tcW w:w="2160" w:type="dxa"/>
          </w:tcPr>
          <w:p w:rsidR="00862EB6" w:rsidRPr="00B169D6" w:rsidRDefault="00862EB6" w:rsidP="001D7330">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36" w:type="dxa"/>
            <w:tcBorders>
              <w:top w:val="nil"/>
              <w:bottom w:val="nil"/>
            </w:tcBorders>
          </w:tcPr>
          <w:p w:rsidR="00862EB6" w:rsidRDefault="00862EB6" w:rsidP="001D7330">
            <w:pPr>
              <w:pStyle w:val="UserInputField"/>
            </w:pPr>
          </w:p>
        </w:tc>
        <w:tc>
          <w:tcPr>
            <w:tcW w:w="1008" w:type="dxa"/>
          </w:tcPr>
          <w:p w:rsidR="00862EB6" w:rsidRDefault="00862EB6" w:rsidP="001D7330">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862EB6" w:rsidRDefault="00862EB6" w:rsidP="001D7330">
            <w:pPr>
              <w:pStyle w:val="UserInputField"/>
            </w:pPr>
          </w:p>
        </w:tc>
        <w:tc>
          <w:tcPr>
            <w:tcW w:w="1440" w:type="dxa"/>
            <w:tcBorders>
              <w:right w:val="single" w:sz="4" w:space="0" w:color="auto"/>
            </w:tcBorders>
          </w:tcPr>
          <w:p w:rsidR="00862EB6" w:rsidRPr="00B169D6" w:rsidRDefault="00862EB6" w:rsidP="001D7330">
            <w:pPr>
              <w:pStyle w:val="UserInputField"/>
              <w:rPr>
                <w:rFonts w:cs="Tahoma"/>
                <w:szCs w:val="22"/>
              </w:rPr>
            </w:pPr>
            <w:r w:rsidRPr="00B169D6">
              <w:rPr>
                <w:rFonts w:cs="Tahoma"/>
                <w:szCs w:val="22"/>
              </w:rPr>
              <w:fldChar w:fldCharType="begin">
                <w:ffData>
                  <w:name w:val="Text34"/>
                  <w:enabled/>
                  <w:calcOnExit w:val="0"/>
                  <w:textInput/>
                </w:ffData>
              </w:fldChar>
            </w:r>
            <w:bookmarkStart w:id="42" w:name="Text34"/>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bookmarkEnd w:id="42"/>
          </w:p>
        </w:tc>
        <w:tc>
          <w:tcPr>
            <w:tcW w:w="286" w:type="dxa"/>
            <w:tcBorders>
              <w:top w:val="nil"/>
              <w:left w:val="single" w:sz="4" w:space="0" w:color="auto"/>
              <w:bottom w:val="nil"/>
              <w:right w:val="single" w:sz="4" w:space="0" w:color="auto"/>
            </w:tcBorders>
          </w:tcPr>
          <w:p w:rsidR="00862EB6" w:rsidRPr="00B169D6" w:rsidRDefault="00862EB6" w:rsidP="001D7330">
            <w:pPr>
              <w:pStyle w:val="UserInputField"/>
              <w:rPr>
                <w:rFonts w:cs="Tahoma"/>
                <w:szCs w:val="22"/>
              </w:rPr>
            </w:pPr>
          </w:p>
        </w:tc>
        <w:tc>
          <w:tcPr>
            <w:tcW w:w="2160" w:type="dxa"/>
            <w:tcBorders>
              <w:left w:val="single" w:sz="4" w:space="0" w:color="auto"/>
            </w:tcBorders>
          </w:tcPr>
          <w:p w:rsidR="00862EB6" w:rsidRDefault="00862EB6" w:rsidP="001D7330">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862EB6" w:rsidRDefault="00862EB6" w:rsidP="001D7330">
            <w:pPr>
              <w:pStyle w:val="UserInputField"/>
            </w:pPr>
          </w:p>
        </w:tc>
        <w:tc>
          <w:tcPr>
            <w:tcW w:w="1440" w:type="dxa"/>
            <w:tcBorders>
              <w:top w:val="single" w:sz="4" w:space="0" w:color="auto"/>
              <w:bottom w:val="single" w:sz="4" w:space="0" w:color="auto"/>
            </w:tcBorders>
          </w:tcPr>
          <w:p w:rsidR="00862EB6" w:rsidRDefault="00862EB6" w:rsidP="001D7330">
            <w:pPr>
              <w:pStyle w:val="UserInputField"/>
            </w:pPr>
            <w:r w:rsidRPr="00B169D6">
              <w:rPr>
                <w:rFonts w:cs="Tahoma"/>
                <w:szCs w:val="22"/>
              </w:rPr>
              <w:fldChar w:fldCharType="begin">
                <w:ffData>
                  <w:name w:val="Text34"/>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r>
      <w:tr w:rsidR="00862EB6" w:rsidRPr="00B169D6" w:rsidTr="001D7330">
        <w:tc>
          <w:tcPr>
            <w:tcW w:w="2160" w:type="dxa"/>
          </w:tcPr>
          <w:p w:rsidR="00862EB6" w:rsidRPr="00B169D6" w:rsidRDefault="00862EB6" w:rsidP="001D7330">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36" w:type="dxa"/>
            <w:tcBorders>
              <w:top w:val="nil"/>
              <w:bottom w:val="nil"/>
            </w:tcBorders>
          </w:tcPr>
          <w:p w:rsidR="00862EB6" w:rsidRDefault="00862EB6" w:rsidP="001D7330">
            <w:pPr>
              <w:pStyle w:val="UserInputField"/>
            </w:pPr>
          </w:p>
        </w:tc>
        <w:tc>
          <w:tcPr>
            <w:tcW w:w="1008" w:type="dxa"/>
          </w:tcPr>
          <w:p w:rsidR="00862EB6" w:rsidRDefault="00862EB6" w:rsidP="001D7330">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862EB6" w:rsidRDefault="00862EB6" w:rsidP="001D7330">
            <w:pPr>
              <w:pStyle w:val="UserInputField"/>
            </w:pPr>
          </w:p>
        </w:tc>
        <w:tc>
          <w:tcPr>
            <w:tcW w:w="1440" w:type="dxa"/>
            <w:tcBorders>
              <w:right w:val="single" w:sz="4" w:space="0" w:color="auto"/>
            </w:tcBorders>
          </w:tcPr>
          <w:p w:rsidR="00862EB6" w:rsidRPr="00B169D6" w:rsidRDefault="00862EB6" w:rsidP="001D7330">
            <w:pPr>
              <w:pStyle w:val="UserInputField"/>
              <w:rPr>
                <w:rFonts w:cs="Tahoma"/>
                <w:szCs w:val="22"/>
              </w:rPr>
            </w:pPr>
            <w:r w:rsidRPr="00B169D6">
              <w:rPr>
                <w:rFonts w:cs="Tahoma"/>
                <w:szCs w:val="22"/>
              </w:rPr>
              <w:fldChar w:fldCharType="begin">
                <w:ffData>
                  <w:name w:val="Text35"/>
                  <w:enabled/>
                  <w:calcOnExit w:val="0"/>
                  <w:textInput/>
                </w:ffData>
              </w:fldChar>
            </w:r>
            <w:bookmarkStart w:id="43" w:name="Text35"/>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bookmarkEnd w:id="43"/>
          </w:p>
        </w:tc>
        <w:tc>
          <w:tcPr>
            <w:tcW w:w="286" w:type="dxa"/>
            <w:tcBorders>
              <w:top w:val="nil"/>
              <w:left w:val="single" w:sz="4" w:space="0" w:color="auto"/>
              <w:bottom w:val="nil"/>
              <w:right w:val="single" w:sz="4" w:space="0" w:color="auto"/>
            </w:tcBorders>
          </w:tcPr>
          <w:p w:rsidR="00862EB6" w:rsidRPr="00B169D6" w:rsidRDefault="00862EB6" w:rsidP="001D7330">
            <w:pPr>
              <w:pStyle w:val="UserInputField"/>
              <w:rPr>
                <w:rFonts w:cs="Tahoma"/>
                <w:szCs w:val="22"/>
              </w:rPr>
            </w:pPr>
          </w:p>
        </w:tc>
        <w:tc>
          <w:tcPr>
            <w:tcW w:w="2160" w:type="dxa"/>
            <w:tcBorders>
              <w:left w:val="single" w:sz="4" w:space="0" w:color="auto"/>
            </w:tcBorders>
          </w:tcPr>
          <w:p w:rsidR="00862EB6" w:rsidRDefault="00862EB6" w:rsidP="001D7330">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862EB6" w:rsidRDefault="00862EB6" w:rsidP="001D7330">
            <w:pPr>
              <w:pStyle w:val="UserInputField"/>
            </w:pPr>
          </w:p>
        </w:tc>
        <w:tc>
          <w:tcPr>
            <w:tcW w:w="1440" w:type="dxa"/>
            <w:tcBorders>
              <w:top w:val="single" w:sz="4" w:space="0" w:color="auto"/>
              <w:bottom w:val="single" w:sz="4" w:space="0" w:color="auto"/>
            </w:tcBorders>
          </w:tcPr>
          <w:p w:rsidR="00862EB6" w:rsidRDefault="00862EB6" w:rsidP="001D7330">
            <w:pPr>
              <w:pStyle w:val="UserInputField"/>
            </w:pPr>
            <w:r w:rsidRPr="00B169D6">
              <w:rPr>
                <w:rFonts w:cs="Tahoma"/>
                <w:szCs w:val="22"/>
              </w:rPr>
              <w:fldChar w:fldCharType="begin">
                <w:ffData>
                  <w:name w:val="Text35"/>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r>
      <w:tr w:rsidR="00862EB6" w:rsidRPr="00B169D6" w:rsidTr="001D7330">
        <w:tc>
          <w:tcPr>
            <w:tcW w:w="2160" w:type="dxa"/>
          </w:tcPr>
          <w:p w:rsidR="00862EB6" w:rsidRPr="00B169D6" w:rsidRDefault="00862EB6" w:rsidP="001D7330">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36" w:type="dxa"/>
            <w:tcBorders>
              <w:top w:val="nil"/>
              <w:bottom w:val="nil"/>
            </w:tcBorders>
          </w:tcPr>
          <w:p w:rsidR="00862EB6" w:rsidRDefault="00862EB6" w:rsidP="001D7330">
            <w:pPr>
              <w:pStyle w:val="UserInputField"/>
            </w:pPr>
          </w:p>
        </w:tc>
        <w:tc>
          <w:tcPr>
            <w:tcW w:w="1008" w:type="dxa"/>
          </w:tcPr>
          <w:p w:rsidR="00862EB6" w:rsidRDefault="00862EB6" w:rsidP="001D7330">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862EB6" w:rsidRDefault="00862EB6" w:rsidP="001D7330">
            <w:pPr>
              <w:pStyle w:val="UserInputField"/>
            </w:pPr>
          </w:p>
        </w:tc>
        <w:tc>
          <w:tcPr>
            <w:tcW w:w="1440" w:type="dxa"/>
            <w:tcBorders>
              <w:right w:val="single" w:sz="4" w:space="0" w:color="auto"/>
            </w:tcBorders>
          </w:tcPr>
          <w:p w:rsidR="00862EB6" w:rsidRPr="00B169D6" w:rsidRDefault="00862EB6" w:rsidP="001D7330">
            <w:pPr>
              <w:pStyle w:val="UserInputField"/>
              <w:rPr>
                <w:rFonts w:cs="Tahoma"/>
                <w:szCs w:val="22"/>
              </w:rPr>
            </w:pPr>
            <w:r w:rsidRPr="00B169D6">
              <w:rPr>
                <w:rFonts w:cs="Tahoma"/>
                <w:szCs w:val="22"/>
              </w:rPr>
              <w:fldChar w:fldCharType="begin">
                <w:ffData>
                  <w:name w:val="Text36"/>
                  <w:enabled/>
                  <w:calcOnExit w:val="0"/>
                  <w:textInput/>
                </w:ffData>
              </w:fldChar>
            </w:r>
            <w:bookmarkStart w:id="44" w:name="Text36"/>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bookmarkEnd w:id="44"/>
          </w:p>
        </w:tc>
        <w:tc>
          <w:tcPr>
            <w:tcW w:w="286" w:type="dxa"/>
            <w:tcBorders>
              <w:top w:val="nil"/>
              <w:left w:val="single" w:sz="4" w:space="0" w:color="auto"/>
              <w:bottom w:val="nil"/>
              <w:right w:val="single" w:sz="4" w:space="0" w:color="auto"/>
            </w:tcBorders>
          </w:tcPr>
          <w:p w:rsidR="00862EB6" w:rsidRPr="00B169D6" w:rsidRDefault="00862EB6" w:rsidP="001D7330">
            <w:pPr>
              <w:pStyle w:val="UserInputField"/>
              <w:rPr>
                <w:rFonts w:cs="Tahoma"/>
                <w:szCs w:val="22"/>
              </w:rPr>
            </w:pPr>
          </w:p>
        </w:tc>
        <w:tc>
          <w:tcPr>
            <w:tcW w:w="2160" w:type="dxa"/>
            <w:tcBorders>
              <w:left w:val="single" w:sz="4" w:space="0" w:color="auto"/>
            </w:tcBorders>
          </w:tcPr>
          <w:p w:rsidR="00862EB6" w:rsidRDefault="00862EB6" w:rsidP="001D7330">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862EB6" w:rsidRDefault="00862EB6" w:rsidP="001D7330">
            <w:pPr>
              <w:pStyle w:val="UserInputField"/>
            </w:pPr>
          </w:p>
        </w:tc>
        <w:tc>
          <w:tcPr>
            <w:tcW w:w="1440" w:type="dxa"/>
            <w:tcBorders>
              <w:top w:val="single" w:sz="4" w:space="0" w:color="auto"/>
              <w:bottom w:val="single" w:sz="4" w:space="0" w:color="auto"/>
            </w:tcBorders>
          </w:tcPr>
          <w:p w:rsidR="00862EB6" w:rsidRDefault="00862EB6" w:rsidP="001D7330">
            <w:pPr>
              <w:pStyle w:val="UserInputField"/>
            </w:pPr>
            <w:r w:rsidRPr="00B169D6">
              <w:rPr>
                <w:rFonts w:cs="Tahoma"/>
                <w:szCs w:val="22"/>
              </w:rPr>
              <w:fldChar w:fldCharType="begin">
                <w:ffData>
                  <w:name w:val="Text36"/>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r>
      <w:tr w:rsidR="00862EB6" w:rsidRPr="00B169D6" w:rsidTr="001D7330">
        <w:tc>
          <w:tcPr>
            <w:tcW w:w="2160" w:type="dxa"/>
          </w:tcPr>
          <w:p w:rsidR="00862EB6" w:rsidRPr="00B169D6" w:rsidRDefault="00862EB6" w:rsidP="001D7330">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36" w:type="dxa"/>
            <w:tcBorders>
              <w:top w:val="nil"/>
              <w:bottom w:val="nil"/>
            </w:tcBorders>
          </w:tcPr>
          <w:p w:rsidR="00862EB6" w:rsidRDefault="00862EB6" w:rsidP="001D7330">
            <w:pPr>
              <w:pStyle w:val="UserInputField"/>
            </w:pPr>
          </w:p>
        </w:tc>
        <w:tc>
          <w:tcPr>
            <w:tcW w:w="1008" w:type="dxa"/>
          </w:tcPr>
          <w:p w:rsidR="00862EB6" w:rsidRDefault="00862EB6" w:rsidP="001D7330">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862EB6" w:rsidRDefault="00862EB6" w:rsidP="001D7330">
            <w:pPr>
              <w:pStyle w:val="UserInputField"/>
            </w:pPr>
          </w:p>
        </w:tc>
        <w:tc>
          <w:tcPr>
            <w:tcW w:w="1440" w:type="dxa"/>
            <w:tcBorders>
              <w:right w:val="single" w:sz="4" w:space="0" w:color="auto"/>
            </w:tcBorders>
          </w:tcPr>
          <w:p w:rsidR="00862EB6" w:rsidRPr="00B169D6" w:rsidRDefault="00862EB6" w:rsidP="001D7330">
            <w:pPr>
              <w:pStyle w:val="UserInputField"/>
              <w:rPr>
                <w:rFonts w:cs="Tahoma"/>
                <w:szCs w:val="22"/>
              </w:rPr>
            </w:pPr>
            <w:r w:rsidRPr="00B169D6">
              <w:rPr>
                <w:rFonts w:cs="Tahoma"/>
                <w:szCs w:val="22"/>
              </w:rPr>
              <w:fldChar w:fldCharType="begin">
                <w:ffData>
                  <w:name w:val="Text37"/>
                  <w:enabled/>
                  <w:calcOnExit w:val="0"/>
                  <w:textInput/>
                </w:ffData>
              </w:fldChar>
            </w:r>
            <w:bookmarkStart w:id="45" w:name="Text37"/>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bookmarkEnd w:id="45"/>
          </w:p>
        </w:tc>
        <w:tc>
          <w:tcPr>
            <w:tcW w:w="286" w:type="dxa"/>
            <w:tcBorders>
              <w:top w:val="nil"/>
              <w:left w:val="single" w:sz="4" w:space="0" w:color="auto"/>
              <w:bottom w:val="nil"/>
              <w:right w:val="single" w:sz="4" w:space="0" w:color="auto"/>
            </w:tcBorders>
          </w:tcPr>
          <w:p w:rsidR="00862EB6" w:rsidRPr="00B169D6" w:rsidRDefault="00862EB6" w:rsidP="001D7330">
            <w:pPr>
              <w:pStyle w:val="UserInputField"/>
              <w:rPr>
                <w:rFonts w:cs="Tahoma"/>
                <w:szCs w:val="22"/>
              </w:rPr>
            </w:pPr>
          </w:p>
        </w:tc>
        <w:tc>
          <w:tcPr>
            <w:tcW w:w="2160" w:type="dxa"/>
            <w:tcBorders>
              <w:left w:val="single" w:sz="4" w:space="0" w:color="auto"/>
            </w:tcBorders>
          </w:tcPr>
          <w:p w:rsidR="00862EB6" w:rsidRDefault="00862EB6" w:rsidP="001D7330">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862EB6" w:rsidRDefault="00862EB6" w:rsidP="001D7330">
            <w:pPr>
              <w:pStyle w:val="UserInputField"/>
            </w:pPr>
          </w:p>
        </w:tc>
        <w:tc>
          <w:tcPr>
            <w:tcW w:w="1440" w:type="dxa"/>
            <w:tcBorders>
              <w:top w:val="single" w:sz="4" w:space="0" w:color="auto"/>
              <w:bottom w:val="single" w:sz="4" w:space="0" w:color="auto"/>
            </w:tcBorders>
          </w:tcPr>
          <w:p w:rsidR="00862EB6" w:rsidRDefault="00862EB6" w:rsidP="001D7330">
            <w:pPr>
              <w:pStyle w:val="UserInputField"/>
            </w:pPr>
            <w:r w:rsidRPr="00B169D6">
              <w:rPr>
                <w:rFonts w:cs="Tahoma"/>
                <w:szCs w:val="22"/>
              </w:rPr>
              <w:fldChar w:fldCharType="begin">
                <w:ffData>
                  <w:name w:val="Text37"/>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r>
      <w:tr w:rsidR="00862EB6" w:rsidRPr="00B169D6" w:rsidTr="001D7330">
        <w:tc>
          <w:tcPr>
            <w:tcW w:w="2160" w:type="dxa"/>
          </w:tcPr>
          <w:p w:rsidR="00862EB6" w:rsidRPr="00B169D6" w:rsidRDefault="00862EB6" w:rsidP="001D7330">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36" w:type="dxa"/>
            <w:tcBorders>
              <w:top w:val="nil"/>
              <w:bottom w:val="nil"/>
            </w:tcBorders>
          </w:tcPr>
          <w:p w:rsidR="00862EB6" w:rsidRDefault="00862EB6" w:rsidP="001D7330">
            <w:pPr>
              <w:pStyle w:val="UserInputField"/>
            </w:pPr>
          </w:p>
        </w:tc>
        <w:tc>
          <w:tcPr>
            <w:tcW w:w="1008" w:type="dxa"/>
          </w:tcPr>
          <w:p w:rsidR="00862EB6" w:rsidRDefault="00862EB6" w:rsidP="001D7330">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862EB6" w:rsidRDefault="00862EB6" w:rsidP="001D7330">
            <w:pPr>
              <w:pStyle w:val="UserInputField"/>
            </w:pPr>
          </w:p>
        </w:tc>
        <w:tc>
          <w:tcPr>
            <w:tcW w:w="1440" w:type="dxa"/>
            <w:tcBorders>
              <w:right w:val="single" w:sz="4" w:space="0" w:color="auto"/>
            </w:tcBorders>
          </w:tcPr>
          <w:p w:rsidR="00862EB6" w:rsidRPr="00B169D6" w:rsidRDefault="00862EB6" w:rsidP="001D7330">
            <w:pPr>
              <w:pStyle w:val="UserInputField"/>
              <w:rPr>
                <w:rFonts w:cs="Tahoma"/>
                <w:szCs w:val="22"/>
              </w:rPr>
            </w:pPr>
            <w:r w:rsidRPr="00B169D6">
              <w:rPr>
                <w:rFonts w:cs="Tahoma"/>
                <w:szCs w:val="22"/>
              </w:rPr>
              <w:fldChar w:fldCharType="begin">
                <w:ffData>
                  <w:name w:val="Text38"/>
                  <w:enabled/>
                  <w:calcOnExit w:val="0"/>
                  <w:textInput/>
                </w:ffData>
              </w:fldChar>
            </w:r>
            <w:bookmarkStart w:id="46" w:name="Text38"/>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bookmarkEnd w:id="46"/>
          </w:p>
        </w:tc>
        <w:tc>
          <w:tcPr>
            <w:tcW w:w="286" w:type="dxa"/>
            <w:tcBorders>
              <w:top w:val="nil"/>
              <w:left w:val="single" w:sz="4" w:space="0" w:color="auto"/>
              <w:bottom w:val="nil"/>
              <w:right w:val="single" w:sz="4" w:space="0" w:color="auto"/>
            </w:tcBorders>
          </w:tcPr>
          <w:p w:rsidR="00862EB6" w:rsidRPr="00B169D6" w:rsidRDefault="00862EB6" w:rsidP="001D7330">
            <w:pPr>
              <w:pStyle w:val="UserInputField"/>
              <w:rPr>
                <w:rFonts w:cs="Tahoma"/>
                <w:szCs w:val="22"/>
              </w:rPr>
            </w:pPr>
          </w:p>
        </w:tc>
        <w:tc>
          <w:tcPr>
            <w:tcW w:w="2160" w:type="dxa"/>
            <w:tcBorders>
              <w:left w:val="single" w:sz="4" w:space="0" w:color="auto"/>
            </w:tcBorders>
          </w:tcPr>
          <w:p w:rsidR="00862EB6" w:rsidRDefault="00862EB6" w:rsidP="001D7330">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862EB6" w:rsidRDefault="00862EB6" w:rsidP="001D7330">
            <w:pPr>
              <w:pStyle w:val="UserInputField"/>
            </w:pPr>
          </w:p>
        </w:tc>
        <w:tc>
          <w:tcPr>
            <w:tcW w:w="1440" w:type="dxa"/>
            <w:tcBorders>
              <w:top w:val="single" w:sz="4" w:space="0" w:color="auto"/>
              <w:bottom w:val="single" w:sz="4" w:space="0" w:color="auto"/>
            </w:tcBorders>
          </w:tcPr>
          <w:p w:rsidR="00862EB6" w:rsidRDefault="00862EB6" w:rsidP="001D7330">
            <w:pPr>
              <w:pStyle w:val="UserInputField"/>
            </w:pPr>
            <w:r w:rsidRPr="00B169D6">
              <w:rPr>
                <w:rFonts w:cs="Tahoma"/>
                <w:szCs w:val="22"/>
              </w:rPr>
              <w:fldChar w:fldCharType="begin">
                <w:ffData>
                  <w:name w:val="Text38"/>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r>
    </w:tbl>
    <w:p w:rsidR="00862EB6" w:rsidRDefault="00862EB6" w:rsidP="00862EB6"/>
    <w:p w:rsidR="00862EB6" w:rsidRPr="000F3A81" w:rsidRDefault="00862EB6" w:rsidP="00862EB6">
      <w:r>
        <w:rPr>
          <w:rFonts w:cs="Tahoma"/>
          <w:b/>
          <w:i/>
          <w:sz w:val="16"/>
          <w:szCs w:val="16"/>
        </w:rPr>
        <w:t>Additional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78"/>
      </w:tblGrid>
      <w:tr w:rsidR="00862EB6" w:rsidRPr="00B169D6" w:rsidTr="001D7330">
        <w:tc>
          <w:tcPr>
            <w:tcW w:w="9378" w:type="dxa"/>
          </w:tcPr>
          <w:p w:rsidR="00862EB6" w:rsidRPr="00B169D6" w:rsidRDefault="00862EB6" w:rsidP="001D7330">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r>
    </w:tbl>
    <w:p w:rsidR="00862EB6" w:rsidRDefault="00862EB6" w:rsidP="00862EB6">
      <w:pPr>
        <w:keepNext/>
        <w:rPr>
          <w:b/>
        </w:rPr>
      </w:pPr>
    </w:p>
    <w:p w:rsidR="00862EB6" w:rsidRDefault="00862EB6" w:rsidP="00862EB6">
      <w:r>
        <w:t>Include additional pages if necessary.</w:t>
      </w:r>
    </w:p>
    <w:p w:rsidR="00FC20B5" w:rsidRDefault="00FC20B5" w:rsidP="00862EB6"/>
    <w:p w:rsidR="005B2392" w:rsidRDefault="005B2392" w:rsidP="001C1BFE">
      <w:pPr>
        <w:keepNext/>
        <w:rPr>
          <w:b/>
        </w:rPr>
        <w:sectPr w:rsidR="005B2392" w:rsidSect="00252DE2">
          <w:pgSz w:w="12240" w:h="15840" w:code="1"/>
          <w:pgMar w:top="1440" w:right="1440" w:bottom="1440" w:left="1440" w:header="576" w:footer="576" w:gutter="0"/>
          <w:cols w:space="720"/>
          <w:docGrid w:linePitch="360"/>
        </w:sectPr>
      </w:pPr>
    </w:p>
    <w:p w:rsidR="0031014D" w:rsidRPr="009817D3" w:rsidRDefault="0031014D" w:rsidP="009817D3">
      <w:pPr>
        <w:pStyle w:val="HeadingTOTTOF"/>
        <w:rPr>
          <w:rFonts w:cs="Arial"/>
          <w:b w:val="0"/>
          <w:i/>
        </w:rPr>
      </w:pPr>
      <w:r w:rsidRPr="009817D3">
        <w:rPr>
          <w:rFonts w:cs="Arial"/>
          <w:b w:val="0"/>
          <w:i/>
        </w:rPr>
        <w:lastRenderedPageBreak/>
        <w:t>Table 2</w:t>
      </w:r>
      <w:r w:rsidR="009817D3" w:rsidRPr="009817D3">
        <w:rPr>
          <w:rFonts w:cs="Arial"/>
          <w:b w:val="0"/>
          <w:i/>
        </w:rPr>
        <w:t xml:space="preserve"> </w:t>
      </w:r>
      <w:r w:rsidR="008230CD">
        <w:rPr>
          <w:rFonts w:cs="Arial"/>
          <w:b w:val="0"/>
          <w:i/>
        </w:rPr>
        <w:t xml:space="preserve">– </w:t>
      </w:r>
      <w:r w:rsidR="009817D3">
        <w:rPr>
          <w:rFonts w:cs="Arial"/>
          <w:b w:val="0"/>
          <w:i/>
        </w:rPr>
        <w:t xml:space="preserve">Bidding Associations </w:t>
      </w:r>
      <w:r w:rsidR="009817D3" w:rsidRPr="009817D3">
        <w:rPr>
          <w:rFonts w:cs="Arial"/>
          <w:b w:val="0"/>
          <w:i/>
          <w:u w:val="single"/>
        </w:rPr>
        <w:t>Not</w:t>
      </w:r>
      <w:r w:rsidR="009817D3">
        <w:rPr>
          <w:rFonts w:cs="Arial"/>
          <w:b w:val="0"/>
          <w:i/>
        </w:rPr>
        <w:t xml:space="preserve"> Involving a S</w:t>
      </w:r>
      <w:r w:rsidR="009817D3" w:rsidRPr="009817D3">
        <w:rPr>
          <w:rFonts w:cs="Arial"/>
          <w:b w:val="0"/>
          <w:i/>
        </w:rPr>
        <w:t xml:space="preserve">pecific </w:t>
      </w:r>
      <w:r w:rsidR="009817D3">
        <w:rPr>
          <w:rFonts w:cs="Arial"/>
          <w:b w:val="0"/>
          <w:i/>
        </w:rPr>
        <w:t>Q</w:t>
      </w:r>
      <w:r w:rsidR="009817D3" w:rsidRPr="009817D3">
        <w:rPr>
          <w:rFonts w:cs="Arial"/>
          <w:b w:val="0"/>
          <w:i/>
        </w:rPr>
        <w:t>uantity of CO</w:t>
      </w:r>
      <w:r w:rsidR="009817D3" w:rsidRPr="00092F1C">
        <w:rPr>
          <w:rFonts w:cs="Arial"/>
          <w:b w:val="0"/>
          <w:i/>
          <w:vertAlign w:val="subscript"/>
        </w:rPr>
        <w:t>2</w:t>
      </w:r>
      <w:r w:rsidR="009817D3" w:rsidRPr="009817D3">
        <w:rPr>
          <w:rFonts w:cs="Arial"/>
          <w:b w:val="0"/>
          <w:i/>
        </w:rPr>
        <w:t xml:space="preserve"> </w:t>
      </w:r>
      <w:r w:rsidR="009817D3">
        <w:rPr>
          <w:rFonts w:cs="Arial"/>
          <w:b w:val="0"/>
          <w:i/>
        </w:rPr>
        <w:t>A</w:t>
      </w:r>
      <w:r w:rsidR="009817D3" w:rsidRPr="009817D3">
        <w:rPr>
          <w:rFonts w:cs="Arial"/>
          <w:b w:val="0"/>
          <w:i/>
        </w:rPr>
        <w:t>llowances</w:t>
      </w:r>
    </w:p>
    <w:p w:rsidR="00DC0E65" w:rsidRPr="00A82A48" w:rsidRDefault="00DC0E65" w:rsidP="00DC0E65">
      <w:pPr>
        <w:keepNext/>
        <w:tabs>
          <w:tab w:val="left" w:pos="4050"/>
          <w:tab w:val="left" w:pos="5220"/>
          <w:tab w:val="left" w:pos="8370"/>
        </w:tabs>
        <w:rPr>
          <w:rFonts w:cs="Tahoma"/>
          <w:b/>
          <w:i/>
          <w:sz w:val="16"/>
          <w:szCs w:val="16"/>
          <w:lang w:val="fr-FR"/>
        </w:rPr>
      </w:pPr>
      <w:r>
        <w:rPr>
          <w:rFonts w:cs="Tahoma"/>
          <w:b/>
          <w:i/>
          <w:sz w:val="16"/>
          <w:szCs w:val="16"/>
        </w:rPr>
        <w:tab/>
      </w:r>
      <w:r w:rsidRPr="00CE4476">
        <w:rPr>
          <w:rFonts w:cs="Tahoma"/>
          <w:b/>
          <w:i/>
          <w:sz w:val="16"/>
          <w:szCs w:val="16"/>
        </w:rPr>
        <w:t>Bid</w:t>
      </w:r>
    </w:p>
    <w:p w:rsidR="00DC0E65" w:rsidRPr="00A82A48" w:rsidRDefault="00DC0E65" w:rsidP="00DC0E65">
      <w:pPr>
        <w:keepNext/>
        <w:tabs>
          <w:tab w:val="left" w:pos="4050"/>
          <w:tab w:val="left" w:pos="5220"/>
          <w:tab w:val="left" w:pos="8370"/>
        </w:tabs>
        <w:rPr>
          <w:rFonts w:cs="Tahoma"/>
          <w:b/>
          <w:i/>
          <w:sz w:val="16"/>
          <w:szCs w:val="16"/>
          <w:lang w:val="fr-FR"/>
        </w:rPr>
      </w:pPr>
      <w:r>
        <w:rPr>
          <w:rFonts w:cs="Tahoma"/>
          <w:b/>
          <w:i/>
          <w:sz w:val="16"/>
          <w:szCs w:val="16"/>
        </w:rPr>
        <w:t>Name of Applicant</w:t>
      </w:r>
      <w:r>
        <w:rPr>
          <w:rFonts w:cs="Tahoma"/>
          <w:b/>
          <w:i/>
          <w:sz w:val="16"/>
          <w:szCs w:val="16"/>
        </w:rPr>
        <w:tab/>
      </w:r>
      <w:r w:rsidRPr="00E258DF">
        <w:rPr>
          <w:rFonts w:cs="Tahoma"/>
          <w:b/>
          <w:i/>
          <w:sz w:val="16"/>
          <w:szCs w:val="16"/>
        </w:rPr>
        <w:t>Limit</w:t>
      </w:r>
      <w:r>
        <w:rPr>
          <w:rFonts w:cs="Tahoma"/>
          <w:b/>
          <w:i/>
          <w:sz w:val="16"/>
          <w:szCs w:val="16"/>
        </w:rPr>
        <w:t>ation</w:t>
      </w:r>
      <w:r w:rsidRPr="00E258DF">
        <w:rPr>
          <w:rFonts w:cs="Tahoma"/>
          <w:b/>
          <w:i/>
          <w:sz w:val="16"/>
          <w:szCs w:val="16"/>
        </w:rPr>
        <w:t xml:space="preserve"> </w:t>
      </w:r>
      <w:r w:rsidRPr="00A82A48">
        <w:rPr>
          <w:rFonts w:cs="Tahoma"/>
          <w:b/>
          <w:i/>
          <w:sz w:val="16"/>
          <w:szCs w:val="16"/>
          <w:lang w:val="fr-FR"/>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88"/>
        <w:gridCol w:w="288"/>
        <w:gridCol w:w="864"/>
      </w:tblGrid>
      <w:tr w:rsidR="00DC0E65" w:rsidRPr="00B169D6" w:rsidTr="00644F64">
        <w:tc>
          <w:tcPr>
            <w:tcW w:w="3888" w:type="dxa"/>
          </w:tcPr>
          <w:p w:rsidR="00DC0E65" w:rsidRPr="00B169D6" w:rsidRDefault="00DC0E65" w:rsidP="00644F64">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DC0E65" w:rsidRDefault="00DC0E65" w:rsidP="00644F64">
            <w:pPr>
              <w:pStyle w:val="UserInputField"/>
            </w:pPr>
          </w:p>
        </w:tc>
        <w:tc>
          <w:tcPr>
            <w:tcW w:w="864" w:type="dxa"/>
          </w:tcPr>
          <w:p w:rsidR="00DC0E65" w:rsidRDefault="00DC0E65" w:rsidP="00644F64">
            <w:pPr>
              <w:pStyle w:val="UserInputField"/>
            </w:pPr>
            <w:r w:rsidRPr="00B169D6">
              <w:rPr>
                <w:rFonts w:cs="Tahoma"/>
                <w:szCs w:val="22"/>
              </w:rPr>
              <w:fldChar w:fldCharType="begin">
                <w:ffData>
                  <w:name w:val="Text28"/>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r>
    </w:tbl>
    <w:p w:rsidR="00DC0E65" w:rsidRDefault="00DC0E65" w:rsidP="00DC0E65"/>
    <w:p w:rsidR="00DC0E65" w:rsidRPr="005E19BB" w:rsidRDefault="00DC0E65" w:rsidP="00DC0E65">
      <w:pPr>
        <w:keepNext/>
        <w:tabs>
          <w:tab w:val="left" w:pos="4050"/>
          <w:tab w:val="left" w:pos="5310"/>
        </w:tabs>
        <w:rPr>
          <w:rFonts w:cs="Tahoma"/>
          <w:b/>
          <w:i/>
          <w:sz w:val="16"/>
          <w:szCs w:val="16"/>
        </w:rPr>
      </w:pPr>
      <w:r>
        <w:rPr>
          <w:rFonts w:cs="Tahoma"/>
          <w:b/>
          <w:i/>
          <w:sz w:val="16"/>
          <w:szCs w:val="16"/>
        </w:rPr>
        <w:tab/>
      </w:r>
      <w:r>
        <w:rPr>
          <w:rFonts w:cs="Tahoma"/>
          <w:b/>
          <w:i/>
          <w:sz w:val="16"/>
          <w:szCs w:val="16"/>
        </w:rPr>
        <w:tab/>
        <w:t>T</w:t>
      </w:r>
      <w:r w:rsidRPr="00832164">
        <w:rPr>
          <w:rFonts w:cs="Tahoma"/>
          <w:b/>
          <w:i/>
          <w:sz w:val="16"/>
          <w:szCs w:val="16"/>
        </w:rPr>
        <w:t xml:space="preserve">he </w:t>
      </w:r>
      <w:r>
        <w:rPr>
          <w:rFonts w:cs="Tahoma"/>
          <w:b/>
          <w:i/>
          <w:sz w:val="16"/>
          <w:szCs w:val="16"/>
        </w:rPr>
        <w:t>T</w:t>
      </w:r>
      <w:r w:rsidRPr="00832164">
        <w:rPr>
          <w:rFonts w:cs="Tahoma"/>
          <w:b/>
          <w:i/>
          <w:sz w:val="16"/>
          <w:szCs w:val="16"/>
        </w:rPr>
        <w:t xml:space="preserve">ype of </w:t>
      </w:r>
      <w:r>
        <w:rPr>
          <w:rFonts w:cs="Tahoma"/>
          <w:b/>
          <w:i/>
          <w:sz w:val="16"/>
          <w:szCs w:val="16"/>
        </w:rPr>
        <w:t>Bidding A</w:t>
      </w:r>
      <w:r w:rsidRPr="00832164">
        <w:rPr>
          <w:rFonts w:cs="Tahoma"/>
          <w:b/>
          <w:i/>
          <w:sz w:val="16"/>
          <w:szCs w:val="16"/>
        </w:rPr>
        <w:t xml:space="preserve">ssociation </w:t>
      </w:r>
      <w:r>
        <w:rPr>
          <w:rFonts w:cs="Tahoma"/>
          <w:b/>
          <w:i/>
          <w:sz w:val="16"/>
          <w:szCs w:val="16"/>
        </w:rPr>
        <w:t>and a Brief</w:t>
      </w:r>
    </w:p>
    <w:p w:rsidR="00E66684" w:rsidRDefault="00DC0E65" w:rsidP="00DC0E65">
      <w:pPr>
        <w:keepNext/>
        <w:tabs>
          <w:tab w:val="left" w:pos="4050"/>
          <w:tab w:val="left" w:pos="5310"/>
        </w:tabs>
        <w:rPr>
          <w:rFonts w:cs="Tahoma"/>
          <w:b/>
          <w:i/>
          <w:sz w:val="16"/>
          <w:szCs w:val="16"/>
        </w:rPr>
      </w:pPr>
      <w:r w:rsidRPr="005E19BB">
        <w:rPr>
          <w:rFonts w:cs="Tahoma"/>
          <w:b/>
          <w:i/>
          <w:sz w:val="16"/>
          <w:szCs w:val="16"/>
        </w:rPr>
        <w:tab/>
      </w:r>
      <w:r w:rsidRPr="005E19BB">
        <w:rPr>
          <w:rFonts w:cs="Tahoma"/>
          <w:b/>
          <w:i/>
          <w:sz w:val="16"/>
          <w:szCs w:val="16"/>
        </w:rPr>
        <w:tab/>
      </w:r>
      <w:r>
        <w:rPr>
          <w:rFonts w:cs="Tahoma"/>
          <w:b/>
          <w:i/>
          <w:sz w:val="16"/>
          <w:szCs w:val="16"/>
        </w:rPr>
        <w:t>D</w:t>
      </w:r>
      <w:r w:rsidRPr="00832164">
        <w:rPr>
          <w:rFonts w:cs="Tahoma"/>
          <w:b/>
          <w:i/>
          <w:sz w:val="16"/>
          <w:szCs w:val="16"/>
        </w:rPr>
        <w:t xml:space="preserve">escription of the </w:t>
      </w:r>
      <w:r>
        <w:rPr>
          <w:rFonts w:cs="Tahoma"/>
          <w:b/>
          <w:i/>
          <w:sz w:val="16"/>
          <w:szCs w:val="16"/>
        </w:rPr>
        <w:t>A</w:t>
      </w:r>
      <w:r w:rsidRPr="00832164">
        <w:rPr>
          <w:rFonts w:cs="Tahoma"/>
          <w:b/>
          <w:i/>
          <w:sz w:val="16"/>
          <w:szCs w:val="16"/>
        </w:rPr>
        <w:t>ssociation</w:t>
      </w:r>
      <w:r w:rsidRPr="005E19BB" w:rsidDel="00832164">
        <w:rPr>
          <w:rFonts w:cs="Tahoma"/>
          <w:b/>
          <w:i/>
          <w:sz w:val="16"/>
          <w:szCs w:val="16"/>
        </w:rPr>
        <w:t xml:space="preserve"> </w:t>
      </w:r>
      <w:r w:rsidR="004A055F">
        <w:rPr>
          <w:rFonts w:cs="Tahoma"/>
          <w:b/>
          <w:i/>
          <w:sz w:val="16"/>
          <w:szCs w:val="16"/>
        </w:rPr>
        <w:t>(</w:t>
      </w:r>
      <w:r w:rsidR="00E66684">
        <w:rPr>
          <w:rFonts w:cs="Tahoma"/>
          <w:b/>
          <w:i/>
          <w:sz w:val="16"/>
          <w:szCs w:val="16"/>
        </w:rPr>
        <w:t xml:space="preserve">Reference Notice </w:t>
      </w:r>
      <w:r w:rsidR="00E66684">
        <w:rPr>
          <w:rFonts w:cs="Tahoma"/>
          <w:b/>
          <w:i/>
          <w:sz w:val="16"/>
          <w:szCs w:val="16"/>
        </w:rPr>
        <w:tab/>
      </w:r>
      <w:r w:rsidR="00E66684">
        <w:rPr>
          <w:rFonts w:cs="Tahoma"/>
          <w:b/>
          <w:i/>
          <w:sz w:val="16"/>
          <w:szCs w:val="16"/>
        </w:rPr>
        <w:tab/>
        <w:t>Bid</w:t>
      </w:r>
      <w:r w:rsidR="00E66684">
        <w:rPr>
          <w:rFonts w:cs="Tahoma"/>
          <w:b/>
          <w:i/>
          <w:sz w:val="16"/>
          <w:szCs w:val="16"/>
        </w:rPr>
        <w:tab/>
        <w:t xml:space="preserve">Section 7.2.3.3 </w:t>
      </w:r>
      <w:r w:rsidR="00523D57">
        <w:rPr>
          <w:rFonts w:cs="Tahoma"/>
          <w:b/>
          <w:i/>
          <w:sz w:val="16"/>
          <w:szCs w:val="16"/>
        </w:rPr>
        <w:t>a-d</w:t>
      </w:r>
      <w:r w:rsidR="004A055F">
        <w:rPr>
          <w:rFonts w:cs="Tahoma"/>
          <w:b/>
          <w:i/>
          <w:sz w:val="16"/>
          <w:szCs w:val="16"/>
        </w:rPr>
        <w:t xml:space="preserve"> or other</w:t>
      </w:r>
      <w:r w:rsidR="00E66684">
        <w:rPr>
          <w:rFonts w:cs="Tahoma"/>
          <w:b/>
          <w:i/>
          <w:sz w:val="16"/>
          <w:szCs w:val="16"/>
        </w:rPr>
        <w:t>. If other, please provide</w:t>
      </w:r>
    </w:p>
    <w:p w:rsidR="00DC0E65" w:rsidRPr="005E19BB" w:rsidRDefault="00E66684" w:rsidP="00DC0E65">
      <w:pPr>
        <w:keepNext/>
        <w:tabs>
          <w:tab w:val="left" w:pos="4050"/>
          <w:tab w:val="left" w:pos="5310"/>
        </w:tabs>
        <w:rPr>
          <w:rFonts w:cs="Tahoma"/>
          <w:b/>
          <w:i/>
          <w:sz w:val="16"/>
          <w:szCs w:val="16"/>
        </w:rPr>
      </w:pPr>
      <w:r>
        <w:rPr>
          <w:rFonts w:cs="Tahoma"/>
          <w:b/>
          <w:i/>
          <w:sz w:val="16"/>
          <w:szCs w:val="16"/>
        </w:rPr>
        <w:t xml:space="preserve">Name of </w:t>
      </w:r>
      <w:r w:rsidR="00E75E28">
        <w:rPr>
          <w:rFonts w:cs="Tahoma"/>
          <w:b/>
          <w:i/>
          <w:sz w:val="16"/>
          <w:szCs w:val="16"/>
        </w:rPr>
        <w:t>Other Party</w:t>
      </w:r>
      <w:r>
        <w:rPr>
          <w:rFonts w:cs="Tahoma"/>
          <w:b/>
          <w:i/>
          <w:sz w:val="16"/>
          <w:szCs w:val="16"/>
        </w:rPr>
        <w:tab/>
      </w:r>
      <w:r w:rsidRPr="00E258DF">
        <w:rPr>
          <w:rFonts w:cs="Tahoma"/>
          <w:b/>
          <w:i/>
          <w:sz w:val="16"/>
          <w:szCs w:val="16"/>
        </w:rPr>
        <w:t>Limit</w:t>
      </w:r>
      <w:r>
        <w:rPr>
          <w:rFonts w:cs="Tahoma"/>
          <w:b/>
          <w:i/>
          <w:sz w:val="16"/>
          <w:szCs w:val="16"/>
        </w:rPr>
        <w:t>ation</w:t>
      </w:r>
      <w:r w:rsidRPr="00E258DF">
        <w:rPr>
          <w:rFonts w:cs="Tahoma"/>
          <w:b/>
          <w:i/>
          <w:sz w:val="16"/>
          <w:szCs w:val="16"/>
        </w:rPr>
        <w:t xml:space="preserve"> </w:t>
      </w:r>
      <w:r w:rsidRPr="005E19BB">
        <w:rPr>
          <w:rFonts w:cs="Tahoma"/>
          <w:b/>
          <w:i/>
          <w:sz w:val="16"/>
          <w:szCs w:val="16"/>
        </w:rPr>
        <w:t>(%)</w:t>
      </w:r>
      <w:r>
        <w:rPr>
          <w:rFonts w:cs="Tahoma"/>
          <w:b/>
          <w:i/>
          <w:sz w:val="16"/>
          <w:szCs w:val="16"/>
        </w:rPr>
        <w:tab/>
        <w:t xml:space="preserve"> additional information below</w:t>
      </w:r>
      <w:r w:rsidR="004A055F">
        <w:rPr>
          <w:rFonts w:cs="Tahoma"/>
          <w:b/>
          <w:i/>
          <w:sz w:val="16"/>
          <w:szCs w:val="16"/>
        </w:rPr>
        <w:t>)</w:t>
      </w:r>
      <w:r w:rsidR="00DC0E65">
        <w:rPr>
          <w:rFonts w:cs="Tahoma"/>
          <w:b/>
          <w:i/>
          <w:sz w:val="16"/>
          <w:szCs w:val="16"/>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88"/>
        <w:gridCol w:w="288"/>
        <w:gridCol w:w="864"/>
        <w:gridCol w:w="288"/>
        <w:gridCol w:w="4032"/>
      </w:tblGrid>
      <w:tr w:rsidR="00DC0E65" w:rsidRPr="00B169D6" w:rsidTr="00644F64">
        <w:tc>
          <w:tcPr>
            <w:tcW w:w="3888" w:type="dxa"/>
          </w:tcPr>
          <w:p w:rsidR="00DC0E65" w:rsidRPr="00B169D6" w:rsidRDefault="00DC0E65" w:rsidP="00644F64">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DC0E65" w:rsidRDefault="00DC0E65" w:rsidP="00644F64">
            <w:pPr>
              <w:pStyle w:val="UserInputField"/>
            </w:pPr>
          </w:p>
        </w:tc>
        <w:tc>
          <w:tcPr>
            <w:tcW w:w="864" w:type="dxa"/>
          </w:tcPr>
          <w:p w:rsidR="00DC0E65" w:rsidRDefault="00DC0E65" w:rsidP="00644F64">
            <w:pPr>
              <w:pStyle w:val="UserInputField"/>
            </w:pPr>
            <w:r w:rsidRPr="00B169D6">
              <w:rPr>
                <w:rFonts w:cs="Tahoma"/>
                <w:szCs w:val="22"/>
              </w:rPr>
              <w:fldChar w:fldCharType="begin">
                <w:ffData>
                  <w:name w:val="Text28"/>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DC0E65" w:rsidRDefault="00DC0E65" w:rsidP="00644F64">
            <w:pPr>
              <w:pStyle w:val="UserInputField"/>
            </w:pPr>
          </w:p>
        </w:tc>
        <w:tc>
          <w:tcPr>
            <w:tcW w:w="4032" w:type="dxa"/>
            <w:tcBorders>
              <w:right w:val="single" w:sz="4" w:space="0" w:color="auto"/>
            </w:tcBorders>
          </w:tcPr>
          <w:p w:rsidR="00DC0E65" w:rsidRDefault="00DC0E65" w:rsidP="00644F64">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r>
      <w:tr w:rsidR="00DC0E65" w:rsidRPr="00B169D6" w:rsidTr="00644F64">
        <w:tc>
          <w:tcPr>
            <w:tcW w:w="3888" w:type="dxa"/>
          </w:tcPr>
          <w:p w:rsidR="00DC0E65" w:rsidRPr="00B169D6" w:rsidRDefault="00DC0E65" w:rsidP="00644F64">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DC0E65" w:rsidRDefault="00DC0E65" w:rsidP="00644F64">
            <w:pPr>
              <w:pStyle w:val="UserInputField"/>
            </w:pPr>
          </w:p>
        </w:tc>
        <w:tc>
          <w:tcPr>
            <w:tcW w:w="864" w:type="dxa"/>
          </w:tcPr>
          <w:p w:rsidR="00DC0E65" w:rsidRDefault="00DC0E65" w:rsidP="00644F64">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DC0E65" w:rsidRDefault="00DC0E65" w:rsidP="00644F64">
            <w:pPr>
              <w:pStyle w:val="UserInputField"/>
            </w:pPr>
          </w:p>
        </w:tc>
        <w:tc>
          <w:tcPr>
            <w:tcW w:w="4032" w:type="dxa"/>
            <w:tcBorders>
              <w:right w:val="single" w:sz="4" w:space="0" w:color="auto"/>
            </w:tcBorders>
          </w:tcPr>
          <w:p w:rsidR="00DC0E65" w:rsidRDefault="00DC0E65" w:rsidP="00644F64">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r>
      <w:tr w:rsidR="00DC0E65" w:rsidRPr="00B169D6" w:rsidTr="00644F64">
        <w:tc>
          <w:tcPr>
            <w:tcW w:w="3888" w:type="dxa"/>
          </w:tcPr>
          <w:p w:rsidR="00DC0E65" w:rsidRPr="00B169D6" w:rsidRDefault="00DC0E65" w:rsidP="00644F64">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DC0E65" w:rsidRDefault="00DC0E65" w:rsidP="00644F64">
            <w:pPr>
              <w:pStyle w:val="UserInputField"/>
            </w:pPr>
          </w:p>
        </w:tc>
        <w:tc>
          <w:tcPr>
            <w:tcW w:w="864" w:type="dxa"/>
          </w:tcPr>
          <w:p w:rsidR="00DC0E65" w:rsidRDefault="00DC0E65" w:rsidP="00644F64">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DC0E65" w:rsidRDefault="00DC0E65" w:rsidP="00644F64">
            <w:pPr>
              <w:pStyle w:val="UserInputField"/>
            </w:pPr>
          </w:p>
        </w:tc>
        <w:tc>
          <w:tcPr>
            <w:tcW w:w="4032" w:type="dxa"/>
            <w:tcBorders>
              <w:right w:val="single" w:sz="4" w:space="0" w:color="auto"/>
            </w:tcBorders>
          </w:tcPr>
          <w:p w:rsidR="00DC0E65" w:rsidRDefault="00DC0E65" w:rsidP="00644F64">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r>
      <w:tr w:rsidR="00DC0E65" w:rsidRPr="00B169D6" w:rsidTr="00644F64">
        <w:tc>
          <w:tcPr>
            <w:tcW w:w="3888" w:type="dxa"/>
          </w:tcPr>
          <w:p w:rsidR="00DC0E65" w:rsidRPr="00B169D6" w:rsidRDefault="00DC0E65" w:rsidP="00644F64">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DC0E65" w:rsidRDefault="00DC0E65" w:rsidP="00644F64">
            <w:pPr>
              <w:pStyle w:val="UserInputField"/>
            </w:pPr>
          </w:p>
        </w:tc>
        <w:tc>
          <w:tcPr>
            <w:tcW w:w="864" w:type="dxa"/>
          </w:tcPr>
          <w:p w:rsidR="00DC0E65" w:rsidRDefault="00DC0E65" w:rsidP="00644F64">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DC0E65" w:rsidRDefault="00DC0E65" w:rsidP="00644F64">
            <w:pPr>
              <w:pStyle w:val="UserInputField"/>
            </w:pPr>
          </w:p>
        </w:tc>
        <w:tc>
          <w:tcPr>
            <w:tcW w:w="4032" w:type="dxa"/>
            <w:tcBorders>
              <w:right w:val="single" w:sz="4" w:space="0" w:color="auto"/>
            </w:tcBorders>
          </w:tcPr>
          <w:p w:rsidR="00DC0E65" w:rsidRDefault="00DC0E65" w:rsidP="00644F64">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r>
      <w:tr w:rsidR="00DC0E65" w:rsidRPr="00B169D6" w:rsidTr="00644F64">
        <w:tc>
          <w:tcPr>
            <w:tcW w:w="3888" w:type="dxa"/>
          </w:tcPr>
          <w:p w:rsidR="00DC0E65" w:rsidRPr="00B169D6" w:rsidRDefault="00DC0E65" w:rsidP="00644F64">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DC0E65" w:rsidRDefault="00DC0E65" w:rsidP="00644F64">
            <w:pPr>
              <w:pStyle w:val="UserInputField"/>
            </w:pPr>
          </w:p>
        </w:tc>
        <w:tc>
          <w:tcPr>
            <w:tcW w:w="864" w:type="dxa"/>
          </w:tcPr>
          <w:p w:rsidR="00DC0E65" w:rsidRDefault="00DC0E65" w:rsidP="00644F64">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DC0E65" w:rsidRDefault="00DC0E65" w:rsidP="00644F64">
            <w:pPr>
              <w:pStyle w:val="UserInputField"/>
            </w:pPr>
          </w:p>
        </w:tc>
        <w:tc>
          <w:tcPr>
            <w:tcW w:w="4032" w:type="dxa"/>
            <w:tcBorders>
              <w:right w:val="single" w:sz="4" w:space="0" w:color="auto"/>
            </w:tcBorders>
          </w:tcPr>
          <w:p w:rsidR="00DC0E65" w:rsidRDefault="00DC0E65" w:rsidP="00644F64">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r>
      <w:tr w:rsidR="00DC0E65" w:rsidRPr="00B169D6" w:rsidTr="00644F64">
        <w:tc>
          <w:tcPr>
            <w:tcW w:w="3888" w:type="dxa"/>
          </w:tcPr>
          <w:p w:rsidR="00DC0E65" w:rsidRPr="00B169D6" w:rsidRDefault="00DC0E65" w:rsidP="00644F64">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DC0E65" w:rsidRDefault="00DC0E65" w:rsidP="00644F64">
            <w:pPr>
              <w:pStyle w:val="UserInputField"/>
            </w:pPr>
          </w:p>
        </w:tc>
        <w:tc>
          <w:tcPr>
            <w:tcW w:w="864" w:type="dxa"/>
          </w:tcPr>
          <w:p w:rsidR="00DC0E65" w:rsidRDefault="00DC0E65" w:rsidP="00644F64">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DC0E65" w:rsidRDefault="00DC0E65" w:rsidP="00644F64">
            <w:pPr>
              <w:pStyle w:val="UserInputField"/>
            </w:pPr>
          </w:p>
        </w:tc>
        <w:tc>
          <w:tcPr>
            <w:tcW w:w="4032" w:type="dxa"/>
            <w:tcBorders>
              <w:right w:val="single" w:sz="4" w:space="0" w:color="auto"/>
            </w:tcBorders>
          </w:tcPr>
          <w:p w:rsidR="00DC0E65" w:rsidRDefault="00DC0E65" w:rsidP="00644F64">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r>
      <w:tr w:rsidR="00DC0E65" w:rsidRPr="00B169D6" w:rsidTr="00644F64">
        <w:tc>
          <w:tcPr>
            <w:tcW w:w="3888" w:type="dxa"/>
          </w:tcPr>
          <w:p w:rsidR="00DC0E65" w:rsidRPr="00B169D6" w:rsidRDefault="00DC0E65" w:rsidP="00644F64">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DC0E65" w:rsidRDefault="00DC0E65" w:rsidP="00644F64">
            <w:pPr>
              <w:pStyle w:val="UserInputField"/>
            </w:pPr>
          </w:p>
        </w:tc>
        <w:tc>
          <w:tcPr>
            <w:tcW w:w="864" w:type="dxa"/>
          </w:tcPr>
          <w:p w:rsidR="00DC0E65" w:rsidRDefault="00DC0E65" w:rsidP="00644F64">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DC0E65" w:rsidRDefault="00DC0E65" w:rsidP="00644F64">
            <w:pPr>
              <w:pStyle w:val="UserInputField"/>
            </w:pPr>
          </w:p>
        </w:tc>
        <w:tc>
          <w:tcPr>
            <w:tcW w:w="4032" w:type="dxa"/>
            <w:tcBorders>
              <w:right w:val="single" w:sz="4" w:space="0" w:color="auto"/>
            </w:tcBorders>
          </w:tcPr>
          <w:p w:rsidR="00DC0E65" w:rsidRDefault="00DC0E65" w:rsidP="00644F64">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r>
      <w:tr w:rsidR="00DC0E65" w:rsidRPr="00B169D6" w:rsidTr="00644F64">
        <w:tc>
          <w:tcPr>
            <w:tcW w:w="3888" w:type="dxa"/>
          </w:tcPr>
          <w:p w:rsidR="00DC0E65" w:rsidRPr="00B169D6" w:rsidRDefault="00DC0E65" w:rsidP="00644F64">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DC0E65" w:rsidRDefault="00DC0E65" w:rsidP="00644F64">
            <w:pPr>
              <w:pStyle w:val="UserInputField"/>
            </w:pPr>
          </w:p>
        </w:tc>
        <w:tc>
          <w:tcPr>
            <w:tcW w:w="864" w:type="dxa"/>
          </w:tcPr>
          <w:p w:rsidR="00DC0E65" w:rsidRDefault="00DC0E65" w:rsidP="00644F64">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DC0E65" w:rsidRDefault="00DC0E65" w:rsidP="00644F64">
            <w:pPr>
              <w:pStyle w:val="UserInputField"/>
            </w:pPr>
          </w:p>
        </w:tc>
        <w:tc>
          <w:tcPr>
            <w:tcW w:w="4032" w:type="dxa"/>
            <w:tcBorders>
              <w:right w:val="single" w:sz="4" w:space="0" w:color="auto"/>
            </w:tcBorders>
          </w:tcPr>
          <w:p w:rsidR="00DC0E65" w:rsidRDefault="00DC0E65" w:rsidP="00644F64">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r>
      <w:tr w:rsidR="00DC0E65" w:rsidRPr="00B169D6" w:rsidTr="00644F64">
        <w:tc>
          <w:tcPr>
            <w:tcW w:w="3888" w:type="dxa"/>
          </w:tcPr>
          <w:p w:rsidR="00DC0E65" w:rsidRPr="00B169D6" w:rsidRDefault="00DC0E65" w:rsidP="00644F64">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DC0E65" w:rsidRDefault="00DC0E65" w:rsidP="00644F64">
            <w:pPr>
              <w:pStyle w:val="UserInputField"/>
            </w:pPr>
          </w:p>
        </w:tc>
        <w:tc>
          <w:tcPr>
            <w:tcW w:w="864" w:type="dxa"/>
          </w:tcPr>
          <w:p w:rsidR="00DC0E65" w:rsidRDefault="00DC0E65" w:rsidP="00644F64">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DC0E65" w:rsidRDefault="00DC0E65" w:rsidP="00644F64">
            <w:pPr>
              <w:pStyle w:val="UserInputField"/>
            </w:pPr>
          </w:p>
        </w:tc>
        <w:tc>
          <w:tcPr>
            <w:tcW w:w="4032" w:type="dxa"/>
            <w:tcBorders>
              <w:right w:val="single" w:sz="4" w:space="0" w:color="auto"/>
            </w:tcBorders>
          </w:tcPr>
          <w:p w:rsidR="00DC0E65" w:rsidRDefault="00DC0E65" w:rsidP="00644F64">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r>
      <w:tr w:rsidR="00DC0E65" w:rsidRPr="00B169D6" w:rsidTr="00644F64">
        <w:tc>
          <w:tcPr>
            <w:tcW w:w="3888" w:type="dxa"/>
          </w:tcPr>
          <w:p w:rsidR="00DC0E65" w:rsidRPr="00B169D6" w:rsidRDefault="00DC0E65" w:rsidP="00644F64">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DC0E65" w:rsidRDefault="00DC0E65" w:rsidP="00644F64">
            <w:pPr>
              <w:pStyle w:val="UserInputField"/>
            </w:pPr>
          </w:p>
        </w:tc>
        <w:tc>
          <w:tcPr>
            <w:tcW w:w="864" w:type="dxa"/>
          </w:tcPr>
          <w:p w:rsidR="00DC0E65" w:rsidRDefault="00DC0E65" w:rsidP="00644F64">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DC0E65" w:rsidRDefault="00DC0E65" w:rsidP="00644F64">
            <w:pPr>
              <w:pStyle w:val="UserInputField"/>
            </w:pPr>
          </w:p>
        </w:tc>
        <w:tc>
          <w:tcPr>
            <w:tcW w:w="4032" w:type="dxa"/>
            <w:tcBorders>
              <w:right w:val="single" w:sz="4" w:space="0" w:color="auto"/>
            </w:tcBorders>
          </w:tcPr>
          <w:p w:rsidR="00DC0E65" w:rsidRDefault="00DC0E65" w:rsidP="00644F64">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r>
    </w:tbl>
    <w:p w:rsidR="00DC0E65" w:rsidRDefault="00DC0E65" w:rsidP="00DC0E65"/>
    <w:p w:rsidR="00DC0E65" w:rsidRPr="000F3A81" w:rsidRDefault="00DC0E65" w:rsidP="00DC0E65">
      <w:r>
        <w:rPr>
          <w:rFonts w:cs="Tahoma"/>
          <w:b/>
          <w:i/>
          <w:sz w:val="16"/>
          <w:szCs w:val="16"/>
        </w:rPr>
        <w:t>Additional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78"/>
      </w:tblGrid>
      <w:tr w:rsidR="00DC0E65" w:rsidRPr="00B169D6" w:rsidTr="00644F64">
        <w:tc>
          <w:tcPr>
            <w:tcW w:w="9378" w:type="dxa"/>
          </w:tcPr>
          <w:p w:rsidR="00DC0E65" w:rsidRPr="00B169D6" w:rsidRDefault="00DC0E65" w:rsidP="00644F64">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r>
    </w:tbl>
    <w:p w:rsidR="00DC0E65" w:rsidRDefault="00DC0E65" w:rsidP="00DC0E65">
      <w:pPr>
        <w:keepNext/>
        <w:rPr>
          <w:b/>
        </w:rPr>
      </w:pPr>
    </w:p>
    <w:p w:rsidR="00DC0E65" w:rsidRPr="000477FC" w:rsidRDefault="00DC0E65" w:rsidP="00DC0E65">
      <w:r w:rsidRPr="000477FC">
        <w:t>Include additional pages if necessary.</w:t>
      </w:r>
    </w:p>
    <w:p w:rsidR="005B2392" w:rsidRDefault="005B2392" w:rsidP="001C1BFE">
      <w:pPr>
        <w:keepNext/>
        <w:rPr>
          <w:b/>
        </w:rPr>
      </w:pPr>
    </w:p>
    <w:p w:rsidR="005B2392" w:rsidRDefault="005B2392" w:rsidP="001C1BFE">
      <w:pPr>
        <w:keepNext/>
        <w:rPr>
          <w:b/>
        </w:rPr>
      </w:pPr>
    </w:p>
    <w:p w:rsidR="005B2392" w:rsidRDefault="005B2392" w:rsidP="001C1BFE">
      <w:pPr>
        <w:keepNext/>
        <w:rPr>
          <w:b/>
        </w:rPr>
      </w:pPr>
    </w:p>
    <w:p w:rsidR="005B2392" w:rsidRDefault="005B2392" w:rsidP="001C1BFE">
      <w:pPr>
        <w:keepNext/>
        <w:rPr>
          <w:b/>
        </w:rPr>
      </w:pPr>
    </w:p>
    <w:p w:rsidR="00CD2D96" w:rsidRDefault="00CD2D96" w:rsidP="001C1BFE">
      <w:pPr>
        <w:keepNext/>
        <w:rPr>
          <w:b/>
        </w:rPr>
      </w:pPr>
    </w:p>
    <w:p w:rsidR="00CD2D96" w:rsidRDefault="00CD2D96" w:rsidP="001C1BFE">
      <w:pPr>
        <w:keepNext/>
        <w:rPr>
          <w:b/>
        </w:rPr>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2"/>
        <w:gridCol w:w="8928"/>
      </w:tblGrid>
      <w:tr w:rsidR="00CD2D96" w:rsidRPr="00B169D6" w:rsidTr="0031014D">
        <w:tc>
          <w:tcPr>
            <w:tcW w:w="432" w:type="dxa"/>
            <w:tcBorders>
              <w:top w:val="nil"/>
              <w:left w:val="nil"/>
              <w:bottom w:val="nil"/>
              <w:right w:val="nil"/>
            </w:tcBorders>
            <w:tcMar>
              <w:left w:w="0" w:type="dxa"/>
              <w:right w:w="0" w:type="dxa"/>
            </w:tcMar>
            <w:vAlign w:val="center"/>
          </w:tcPr>
          <w:p w:rsidR="00CD2D96" w:rsidRPr="00B169D6" w:rsidRDefault="00CD2D96" w:rsidP="0031014D">
            <w:pPr>
              <w:pStyle w:val="UserInputField"/>
              <w:jc w:val="center"/>
              <w:rPr>
                <w:rFonts w:cs="Arial"/>
                <w:szCs w:val="22"/>
              </w:rPr>
            </w:pPr>
            <w:r w:rsidRPr="00B169D6">
              <w:rPr>
                <w:rFonts w:cs="Arial"/>
                <w:b/>
                <w:i/>
                <w:sz w:val="16"/>
                <w:szCs w:val="16"/>
              </w:rPr>
              <w:t>Yes</w:t>
            </w:r>
          </w:p>
        </w:tc>
        <w:tc>
          <w:tcPr>
            <w:tcW w:w="8928" w:type="dxa"/>
            <w:tcBorders>
              <w:top w:val="nil"/>
              <w:left w:val="nil"/>
              <w:bottom w:val="nil"/>
              <w:right w:val="nil"/>
            </w:tcBorders>
            <w:vAlign w:val="center"/>
          </w:tcPr>
          <w:p w:rsidR="00CD2D96" w:rsidRPr="00B169D6" w:rsidRDefault="00CD2D96" w:rsidP="0031014D">
            <w:pPr>
              <w:rPr>
                <w:rFonts w:cs="Arial"/>
                <w:szCs w:val="22"/>
              </w:rPr>
            </w:pPr>
          </w:p>
        </w:tc>
      </w:tr>
      <w:tr w:rsidR="00CD2D96" w:rsidRPr="00B169D6" w:rsidTr="0031014D">
        <w:tc>
          <w:tcPr>
            <w:tcW w:w="432" w:type="dxa"/>
            <w:tcBorders>
              <w:top w:val="nil"/>
              <w:left w:val="nil"/>
              <w:bottom w:val="nil"/>
              <w:right w:val="nil"/>
            </w:tcBorders>
          </w:tcPr>
          <w:p w:rsidR="00CD2D96" w:rsidRPr="00B169D6" w:rsidRDefault="00CD2D96" w:rsidP="0031014D">
            <w:pPr>
              <w:pStyle w:val="UserInputField"/>
              <w:jc w:val="center"/>
              <w:rPr>
                <w:rFonts w:cs="Arial"/>
                <w:szCs w:val="22"/>
              </w:rPr>
            </w:pPr>
            <w:r w:rsidRPr="00B169D6">
              <w:rPr>
                <w:rFonts w:cs="Arial"/>
                <w:szCs w:val="22"/>
              </w:rPr>
              <w:fldChar w:fldCharType="begin">
                <w:ffData>
                  <w:name w:val="Check1"/>
                  <w:enabled/>
                  <w:calcOnExit w:val="0"/>
                  <w:checkBox>
                    <w:sizeAuto/>
                    <w:default w:val="0"/>
                  </w:checkBox>
                </w:ffData>
              </w:fldChar>
            </w:r>
            <w:r w:rsidRPr="00B169D6">
              <w:rPr>
                <w:rFonts w:cs="Arial"/>
                <w:szCs w:val="22"/>
              </w:rPr>
              <w:instrText xml:space="preserve"> FORMCHECKBOX </w:instrText>
            </w:r>
            <w:r w:rsidR="00CC2E58">
              <w:rPr>
                <w:rFonts w:cs="Arial"/>
                <w:szCs w:val="22"/>
              </w:rPr>
            </w:r>
            <w:r w:rsidR="00CC2E58">
              <w:rPr>
                <w:rFonts w:cs="Arial"/>
                <w:szCs w:val="22"/>
              </w:rPr>
              <w:fldChar w:fldCharType="separate"/>
            </w:r>
            <w:r w:rsidRPr="00B169D6">
              <w:rPr>
                <w:rFonts w:cs="Arial"/>
                <w:szCs w:val="22"/>
              </w:rPr>
              <w:fldChar w:fldCharType="end"/>
            </w:r>
          </w:p>
        </w:tc>
        <w:tc>
          <w:tcPr>
            <w:tcW w:w="8928" w:type="dxa"/>
            <w:tcBorders>
              <w:top w:val="nil"/>
              <w:left w:val="nil"/>
              <w:bottom w:val="nil"/>
              <w:right w:val="nil"/>
            </w:tcBorders>
          </w:tcPr>
          <w:p w:rsidR="00CD2D96" w:rsidRPr="00B169D6" w:rsidRDefault="00CD2D96" w:rsidP="00D54174">
            <w:pPr>
              <w:rPr>
                <w:rFonts w:cs="Arial"/>
              </w:rPr>
            </w:pPr>
            <w:r w:rsidRPr="00B169D6">
              <w:rPr>
                <w:rFonts w:cs="Arial"/>
              </w:rPr>
              <w:t xml:space="preserve">Do you assert that the submitted information on “Form </w:t>
            </w:r>
            <w:r>
              <w:rPr>
                <w:rFonts w:cs="Arial"/>
              </w:rPr>
              <w:t>6</w:t>
            </w:r>
            <w:r w:rsidRPr="00B169D6">
              <w:rPr>
                <w:rFonts w:cs="Arial"/>
              </w:rPr>
              <w:t xml:space="preserve"> –Bidding Associations” is confidential?</w:t>
            </w:r>
          </w:p>
        </w:tc>
      </w:tr>
    </w:tbl>
    <w:p w:rsidR="00CD2D96" w:rsidRDefault="00CD2D96" w:rsidP="001C1BFE">
      <w:pPr>
        <w:keepNext/>
        <w:rPr>
          <w:b/>
        </w:rPr>
        <w:sectPr w:rsidR="00CD2D96" w:rsidSect="00252DE2">
          <w:pgSz w:w="12240" w:h="15840" w:code="1"/>
          <w:pgMar w:top="1440" w:right="1440" w:bottom="1440" w:left="1440" w:header="576" w:footer="576" w:gutter="0"/>
          <w:cols w:space="720"/>
          <w:docGrid w:linePitch="360"/>
        </w:sectPr>
      </w:pPr>
    </w:p>
    <w:p w:rsidR="001C1BFE" w:rsidRDefault="001C1BFE" w:rsidP="001C1BFE">
      <w:pPr>
        <w:pStyle w:val="HeadingTOTTOF"/>
      </w:pPr>
      <w:r>
        <w:lastRenderedPageBreak/>
        <w:t xml:space="preserve">Form 7 – </w:t>
      </w:r>
    </w:p>
    <w:p w:rsidR="00FC20B5" w:rsidRPr="00FC20B5" w:rsidRDefault="00FC20B5" w:rsidP="00FC20B5"/>
    <w:p w:rsidR="00FC20B5" w:rsidRPr="00FC20B5" w:rsidRDefault="00FC20B5" w:rsidP="00FC20B5"/>
    <w:p w:rsidR="00FC20B5" w:rsidRPr="00FC20B5" w:rsidRDefault="00FC20B5" w:rsidP="00FC20B5"/>
    <w:p w:rsidR="00FC20B5" w:rsidRPr="00FC20B5" w:rsidRDefault="00FC20B5" w:rsidP="00FC20B5"/>
    <w:p w:rsidR="00FC20B5" w:rsidRPr="00FC20B5" w:rsidRDefault="00FC20B5" w:rsidP="00FC20B5"/>
    <w:p w:rsidR="00FC20B5" w:rsidRPr="00FC20B5" w:rsidRDefault="00FC20B5" w:rsidP="00FC20B5"/>
    <w:p w:rsidR="00FC20B5" w:rsidRPr="00FC20B5" w:rsidRDefault="00FC20B5" w:rsidP="00FC20B5"/>
    <w:p w:rsidR="00FC20B5" w:rsidRPr="00FC20B5" w:rsidRDefault="00FC20B5" w:rsidP="00FC20B5"/>
    <w:p w:rsidR="00FC20B5" w:rsidRPr="00FC20B5" w:rsidRDefault="00FC20B5" w:rsidP="00FC20B5"/>
    <w:p w:rsidR="00FC20B5" w:rsidRPr="00FC20B5" w:rsidRDefault="00FC20B5" w:rsidP="00FC20B5"/>
    <w:p w:rsidR="00FC20B5" w:rsidRPr="00FC20B5" w:rsidRDefault="00FC20B5" w:rsidP="00FC20B5"/>
    <w:p w:rsidR="00FC20B5" w:rsidRPr="00FC20B5" w:rsidRDefault="00FC20B5" w:rsidP="00FC20B5"/>
    <w:p w:rsidR="002F04EC" w:rsidRDefault="00FC20B5" w:rsidP="00FC20B5">
      <w:pPr>
        <w:jc w:val="center"/>
      </w:pPr>
      <w:r>
        <w:t xml:space="preserve"> </w:t>
      </w:r>
      <w:r w:rsidR="002F04EC">
        <w:t>[</w:t>
      </w:r>
      <w:r w:rsidR="00EC26BC">
        <w:t>Intentionally left blank</w:t>
      </w:r>
      <w:r w:rsidR="002F04EC">
        <w:t>]</w:t>
      </w:r>
    </w:p>
    <w:p w:rsidR="00FC20B5" w:rsidRDefault="00FC20B5" w:rsidP="00FC20B5"/>
    <w:p w:rsidR="00FC20B5" w:rsidRDefault="00FC20B5" w:rsidP="00FC20B5"/>
    <w:p w:rsidR="00FC20B5" w:rsidRDefault="00FC20B5" w:rsidP="002F04EC">
      <w:pPr>
        <w:jc w:val="center"/>
        <w:sectPr w:rsidR="00FC20B5" w:rsidSect="00252DE2">
          <w:pgSz w:w="12240" w:h="15840" w:code="1"/>
          <w:pgMar w:top="1440" w:right="1440" w:bottom="1440" w:left="1440" w:header="576" w:footer="576" w:gutter="0"/>
          <w:cols w:space="720"/>
          <w:docGrid w:linePitch="360"/>
        </w:sectPr>
      </w:pPr>
    </w:p>
    <w:p w:rsidR="001C1BFE" w:rsidRPr="00DF4D38" w:rsidRDefault="001C1BFE" w:rsidP="001C1BFE">
      <w:pPr>
        <w:pStyle w:val="HeadingTOTTOF"/>
        <w:rPr>
          <w:rFonts w:cs="Arial"/>
        </w:rPr>
      </w:pPr>
      <w:r>
        <w:rPr>
          <w:rFonts w:cs="Arial"/>
        </w:rPr>
        <w:lastRenderedPageBreak/>
        <w:t>Form 8</w:t>
      </w:r>
      <w:r w:rsidRPr="00DF4D38">
        <w:rPr>
          <w:rFonts w:cs="Arial"/>
        </w:rPr>
        <w:t xml:space="preserve"> – </w:t>
      </w:r>
      <w:r>
        <w:rPr>
          <w:rFonts w:cs="Arial"/>
        </w:rPr>
        <w:t>Attestations</w:t>
      </w:r>
    </w:p>
    <w:p w:rsidR="006F65F8" w:rsidRDefault="001C1BFE" w:rsidP="006F65F8">
      <w:pPr>
        <w:pStyle w:val="BodyText"/>
      </w:pPr>
      <w:r w:rsidRPr="00DF4D38">
        <w:t>The following attestations must be made</w:t>
      </w:r>
      <w:r w:rsidR="006F65F8">
        <w:t>.</w:t>
      </w:r>
      <w:r w:rsidR="0086481E">
        <w:t xml:space="preserve"> </w:t>
      </w:r>
    </w:p>
    <w:p w:rsidR="006B4F02" w:rsidRDefault="0086481E" w:rsidP="006F65F8">
      <w:pPr>
        <w:pStyle w:val="BodyText"/>
      </w:pPr>
      <w:r>
        <w:t>The Applicant must answer yes or no for</w:t>
      </w:r>
      <w:r w:rsidRPr="00DF4D38">
        <w:t xml:space="preserve"> </w:t>
      </w:r>
      <w:r>
        <w:t xml:space="preserve">attestations 1-5.  </w:t>
      </w:r>
      <w:r w:rsidR="001C1BFE" w:rsidRPr="00DF4D38">
        <w:t xml:space="preserve">If the </w:t>
      </w:r>
      <w:r w:rsidR="003D1F6B">
        <w:t>A</w:t>
      </w:r>
      <w:r w:rsidR="003D1F6B" w:rsidRPr="00DF4D38">
        <w:t xml:space="preserve">pplicant </w:t>
      </w:r>
      <w:r w:rsidR="001C1BFE" w:rsidRPr="00DF4D38">
        <w:t>answer</w:t>
      </w:r>
      <w:r w:rsidR="001C1BFE">
        <w:t>s</w:t>
      </w:r>
      <w:r w:rsidR="001C1BFE" w:rsidRPr="00DF4D38">
        <w:t xml:space="preserve"> affirmatively to any of attestations 1-5, an explanation must be provided. A</w:t>
      </w:r>
      <w:r w:rsidR="001C1BFE">
        <w:t>n</w:t>
      </w:r>
      <w:r w:rsidR="001C1BFE" w:rsidRPr="00DF4D38">
        <w:t xml:space="preserve"> </w:t>
      </w:r>
      <w:r w:rsidR="001C1BFE">
        <w:t xml:space="preserve">affirmative </w:t>
      </w:r>
      <w:r w:rsidR="001C1BFE" w:rsidRPr="00DF4D38">
        <w:t xml:space="preserve">answer to any of these attestations does not </w:t>
      </w:r>
      <w:r w:rsidR="001C1BFE">
        <w:t xml:space="preserve">automatically </w:t>
      </w:r>
      <w:r w:rsidR="001C1BFE" w:rsidRPr="00DF4D38">
        <w:t xml:space="preserve">disqualify the </w:t>
      </w:r>
      <w:r w:rsidR="003D1F6B">
        <w:t>A</w:t>
      </w:r>
      <w:r w:rsidR="003D1F6B" w:rsidRPr="00DF4D38">
        <w:t>pplicant</w:t>
      </w:r>
      <w:r w:rsidR="001C1BFE" w:rsidRPr="00DF4D38">
        <w:t xml:space="preserve">. The explanation provided will be used to inform the decision regarding the applicant’s qualification status. </w:t>
      </w:r>
      <w:r w:rsidR="001C1BFE">
        <w:t>Include additional pages if necessary</w:t>
      </w:r>
      <w:r w:rsidR="006B4F02">
        <w:t>.</w:t>
      </w:r>
    </w:p>
    <w:p w:rsidR="001C1BFE" w:rsidRPr="00B346E9" w:rsidRDefault="001C1BFE" w:rsidP="001C1BFE">
      <w:pPr>
        <w:rPr>
          <w:rFonts w:cs="Arial"/>
        </w:rPr>
      </w:pPr>
    </w:p>
    <w:p w:rsidR="006B4F02" w:rsidRDefault="006B4F02" w:rsidP="006B4F02">
      <w:pPr>
        <w:pStyle w:val="TextNumbered"/>
        <w:rPr>
          <w:rFonts w:cs="Arial"/>
          <w:b/>
          <w:i/>
          <w:sz w:val="16"/>
          <w:szCs w:val="16"/>
        </w:rPr>
      </w:pPr>
      <w:r w:rsidRPr="00B346E9">
        <w:t>Has</w:t>
      </w:r>
      <w:r>
        <w:t xml:space="preserve"> </w:t>
      </w:r>
      <w:r w:rsidRPr="00B346E9">
        <w:t xml:space="preserve">the </w:t>
      </w:r>
      <w:r>
        <w:t>A</w:t>
      </w:r>
      <w:r w:rsidRPr="00DF4D38">
        <w:t>pplicant</w:t>
      </w:r>
      <w:r>
        <w:t>,</w:t>
      </w:r>
      <w:r w:rsidRPr="00DF4D38">
        <w:t xml:space="preserve"> </w:t>
      </w:r>
      <w:r w:rsidRPr="00B346E9">
        <w:t xml:space="preserve">or any of its corporate officers, directors, principals, </w:t>
      </w:r>
      <w:r>
        <w:t xml:space="preserve">members (if the </w:t>
      </w:r>
      <w:r w:rsidRPr="00B346E9" w:rsidDel="001636EE">
        <w:t>a</w:t>
      </w:r>
      <w:r w:rsidRPr="00B346E9">
        <w:t>pplicant is a LLC or LLP), or partners been indicted for a felony</w:t>
      </w:r>
      <w:r w:rsidR="00B854FE">
        <w:rPr>
          <w:lang w:val="en-US"/>
        </w:rPr>
        <w:t>,</w:t>
      </w:r>
      <w:r w:rsidRPr="00B346E9">
        <w:t xml:space="preserve"> in any federal or state jurisdiction</w:t>
      </w:r>
      <w:r w:rsidR="00B854FE">
        <w:rPr>
          <w:lang w:val="en-US"/>
        </w:rPr>
        <w:t>,</w:t>
      </w:r>
      <w:r>
        <w:t xml:space="preserve"> </w:t>
      </w:r>
      <w:r w:rsidR="00B854FE">
        <w:rPr>
          <w:lang w:val="en-US"/>
        </w:rPr>
        <w:t>within</w:t>
      </w:r>
      <w:r w:rsidRPr="00B346E9">
        <w:t xml:space="preserve"> the five (5) years up to and including the date of this </w:t>
      </w:r>
      <w:r w:rsidRPr="00B346E9">
        <w:rPr>
          <w:i/>
        </w:rPr>
        <w:t>Qualification Application</w:t>
      </w:r>
      <w:r>
        <w:rPr>
          <w:i/>
        </w:rPr>
        <w:t xml:space="preserve">? </w:t>
      </w:r>
      <w:r>
        <w:rPr>
          <w:rFonts w:cs="Arial"/>
          <w:b/>
          <w:i/>
          <w:sz w:val="16"/>
          <w:szCs w:val="16"/>
        </w:rPr>
        <w:t xml:space="preserve">         </w:t>
      </w:r>
    </w:p>
    <w:p w:rsidR="006B4F02" w:rsidRPr="006B4F02" w:rsidRDefault="006B4F02" w:rsidP="00361364">
      <w:pPr>
        <w:pStyle w:val="TextNumbered"/>
        <w:numPr>
          <w:ilvl w:val="0"/>
          <w:numId w:val="0"/>
        </w:numPr>
        <w:tabs>
          <w:tab w:val="left" w:pos="1350"/>
          <w:tab w:val="left" w:pos="1890"/>
        </w:tabs>
        <w:spacing w:after="0"/>
        <w:ind w:left="720"/>
        <w:rPr>
          <w:b/>
          <w:i/>
          <w:sz w:val="16"/>
          <w:szCs w:val="16"/>
        </w:rPr>
      </w:pPr>
      <w:r>
        <w:rPr>
          <w:b/>
          <w:i/>
          <w:sz w:val="16"/>
          <w:szCs w:val="16"/>
        </w:rPr>
        <w:t>Yes</w:t>
      </w:r>
      <w:r w:rsidR="00361364">
        <w:rPr>
          <w:b/>
          <w:i/>
          <w:sz w:val="16"/>
          <w:szCs w:val="16"/>
        </w:rPr>
        <w:tab/>
        <w:t>No</w:t>
      </w:r>
      <w:r w:rsidR="00361364">
        <w:rPr>
          <w:b/>
          <w:i/>
          <w:sz w:val="16"/>
          <w:szCs w:val="16"/>
        </w:rPr>
        <w:tab/>
      </w:r>
      <w:r w:rsidRPr="006B4F02">
        <w:rPr>
          <w:b/>
          <w:i/>
          <w:sz w:val="16"/>
          <w:szCs w:val="16"/>
        </w:rPr>
        <w:t>If Yes, Provide an Explanation</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6"/>
        <w:gridCol w:w="576"/>
        <w:gridCol w:w="8208"/>
      </w:tblGrid>
      <w:tr w:rsidR="006B4F02" w:rsidRPr="00B169D6" w:rsidTr="00945DF5">
        <w:tc>
          <w:tcPr>
            <w:tcW w:w="576" w:type="dxa"/>
            <w:tcBorders>
              <w:top w:val="nil"/>
              <w:left w:val="nil"/>
              <w:bottom w:val="nil"/>
              <w:right w:val="nil"/>
            </w:tcBorders>
          </w:tcPr>
          <w:p w:rsidR="006B4F02" w:rsidRPr="00B169D6" w:rsidRDefault="006B4F02" w:rsidP="00945DF5">
            <w:pPr>
              <w:pStyle w:val="UserInputField"/>
              <w:jc w:val="center"/>
              <w:rPr>
                <w:rFonts w:cs="Arial"/>
                <w:szCs w:val="22"/>
              </w:rPr>
            </w:pPr>
            <w:r w:rsidRPr="00B169D6">
              <w:rPr>
                <w:rFonts w:cs="Arial"/>
                <w:szCs w:val="22"/>
              </w:rPr>
              <w:fldChar w:fldCharType="begin">
                <w:ffData>
                  <w:name w:val="Check1"/>
                  <w:enabled/>
                  <w:calcOnExit w:val="0"/>
                  <w:checkBox>
                    <w:sizeAuto/>
                    <w:default w:val="0"/>
                    <w:checked w:val="0"/>
                  </w:checkBox>
                </w:ffData>
              </w:fldChar>
            </w:r>
            <w:r w:rsidRPr="00B169D6">
              <w:rPr>
                <w:rFonts w:cs="Arial"/>
                <w:szCs w:val="22"/>
              </w:rPr>
              <w:instrText xml:space="preserve"> FORMCHECKBOX </w:instrText>
            </w:r>
            <w:r w:rsidR="00CC2E58">
              <w:rPr>
                <w:rFonts w:cs="Arial"/>
                <w:szCs w:val="22"/>
              </w:rPr>
            </w:r>
            <w:r w:rsidR="00CC2E58">
              <w:rPr>
                <w:rFonts w:cs="Arial"/>
                <w:szCs w:val="22"/>
              </w:rPr>
              <w:fldChar w:fldCharType="separate"/>
            </w:r>
            <w:r w:rsidRPr="00B169D6">
              <w:rPr>
                <w:rFonts w:cs="Arial"/>
                <w:szCs w:val="22"/>
              </w:rPr>
              <w:fldChar w:fldCharType="end"/>
            </w:r>
          </w:p>
        </w:tc>
        <w:tc>
          <w:tcPr>
            <w:tcW w:w="576" w:type="dxa"/>
            <w:tcBorders>
              <w:top w:val="nil"/>
              <w:left w:val="nil"/>
              <w:bottom w:val="nil"/>
              <w:right w:val="nil"/>
            </w:tcBorders>
          </w:tcPr>
          <w:p w:rsidR="006B4F02" w:rsidRPr="00B169D6" w:rsidRDefault="006B4F02" w:rsidP="00945DF5">
            <w:pPr>
              <w:pStyle w:val="UserInputField"/>
              <w:jc w:val="center"/>
              <w:rPr>
                <w:rFonts w:cs="Arial"/>
              </w:rPr>
            </w:pPr>
            <w:r w:rsidRPr="00B169D6">
              <w:rPr>
                <w:rFonts w:cs="Arial"/>
                <w:szCs w:val="22"/>
              </w:rPr>
              <w:fldChar w:fldCharType="begin">
                <w:ffData>
                  <w:name w:val="Check1"/>
                  <w:enabled/>
                  <w:calcOnExit w:val="0"/>
                  <w:checkBox>
                    <w:sizeAuto/>
                    <w:default w:val="0"/>
                  </w:checkBox>
                </w:ffData>
              </w:fldChar>
            </w:r>
            <w:r w:rsidRPr="00B169D6">
              <w:rPr>
                <w:rFonts w:cs="Arial"/>
                <w:szCs w:val="22"/>
              </w:rPr>
              <w:instrText xml:space="preserve"> FORMCHECKBOX </w:instrText>
            </w:r>
            <w:r w:rsidR="00CC2E58">
              <w:rPr>
                <w:rFonts w:cs="Arial"/>
                <w:szCs w:val="22"/>
              </w:rPr>
            </w:r>
            <w:r w:rsidR="00CC2E58">
              <w:rPr>
                <w:rFonts w:cs="Arial"/>
                <w:szCs w:val="22"/>
              </w:rPr>
              <w:fldChar w:fldCharType="separate"/>
            </w:r>
            <w:r w:rsidRPr="00B169D6">
              <w:rPr>
                <w:rFonts w:cs="Arial"/>
                <w:szCs w:val="22"/>
              </w:rPr>
              <w:fldChar w:fldCharType="end"/>
            </w:r>
          </w:p>
        </w:tc>
        <w:tc>
          <w:tcPr>
            <w:tcW w:w="8208" w:type="dxa"/>
            <w:tcBorders>
              <w:top w:val="nil"/>
              <w:left w:val="nil"/>
              <w:bottom w:val="nil"/>
              <w:right w:val="nil"/>
            </w:tcBorders>
          </w:tcPr>
          <w:p w:rsidR="006B4F02" w:rsidRPr="00B169D6" w:rsidRDefault="006B4F02" w:rsidP="00945DF5">
            <w:pPr>
              <w:pStyle w:val="UserInputField"/>
              <w:rPr>
                <w:rFonts w:cs="Arial"/>
              </w:rPr>
            </w:pPr>
            <w:r w:rsidRPr="00B169D6">
              <w:rPr>
                <w:rFonts w:cs="Arial"/>
              </w:rPr>
              <w:fldChar w:fldCharType="begin">
                <w:ffData>
                  <w:name w:val="Text2"/>
                  <w:enabled/>
                  <w:calcOnExit w:val="0"/>
                  <w:textInput/>
                </w:ffData>
              </w:fldChar>
            </w:r>
            <w:r w:rsidRPr="00B169D6">
              <w:rPr>
                <w:rFonts w:cs="Arial"/>
              </w:rPr>
              <w:instrText xml:space="preserve"> FORMTEXT </w:instrText>
            </w:r>
            <w:r w:rsidRPr="00B169D6">
              <w:rPr>
                <w:rFonts w:cs="Arial"/>
              </w:rPr>
            </w:r>
            <w:r w:rsidRPr="00B169D6">
              <w:rPr>
                <w:rFonts w:cs="Arial"/>
              </w:rPr>
              <w:fldChar w:fldCharType="separate"/>
            </w:r>
            <w:r w:rsidR="00B869A3">
              <w:rPr>
                <w:rFonts w:cs="Arial"/>
                <w:noProof/>
              </w:rPr>
              <w:t> </w:t>
            </w:r>
            <w:r w:rsidR="00B869A3">
              <w:rPr>
                <w:rFonts w:cs="Arial"/>
                <w:noProof/>
              </w:rPr>
              <w:t> </w:t>
            </w:r>
            <w:r w:rsidR="00B869A3">
              <w:rPr>
                <w:rFonts w:cs="Arial"/>
                <w:noProof/>
              </w:rPr>
              <w:t> </w:t>
            </w:r>
            <w:r w:rsidR="00B869A3">
              <w:rPr>
                <w:rFonts w:cs="Arial"/>
                <w:noProof/>
              </w:rPr>
              <w:t> </w:t>
            </w:r>
            <w:r w:rsidR="00B869A3">
              <w:rPr>
                <w:rFonts w:cs="Arial"/>
                <w:noProof/>
              </w:rPr>
              <w:t> </w:t>
            </w:r>
            <w:r w:rsidRPr="00B169D6">
              <w:rPr>
                <w:rFonts w:cs="Arial"/>
              </w:rPr>
              <w:fldChar w:fldCharType="end"/>
            </w:r>
          </w:p>
        </w:tc>
      </w:tr>
    </w:tbl>
    <w:p w:rsidR="006B4F02" w:rsidRDefault="006B4F02" w:rsidP="006B4F02">
      <w:pPr>
        <w:pStyle w:val="TextNumbered"/>
        <w:numPr>
          <w:ilvl w:val="0"/>
          <w:numId w:val="0"/>
        </w:numPr>
        <w:ind w:left="720"/>
        <w:rPr>
          <w:rFonts w:cs="Arial"/>
          <w:b/>
          <w:i/>
          <w:sz w:val="16"/>
          <w:szCs w:val="16"/>
        </w:rPr>
      </w:pPr>
    </w:p>
    <w:p w:rsidR="001C1BFE" w:rsidRPr="006B4F02" w:rsidRDefault="001C1BFE" w:rsidP="001C1BFE">
      <w:pPr>
        <w:pStyle w:val="TextNumbered"/>
        <w:rPr>
          <w:rFonts w:cs="Arial"/>
          <w:szCs w:val="22"/>
        </w:rPr>
      </w:pPr>
      <w:r w:rsidRPr="006B4F02">
        <w:rPr>
          <w:rFonts w:cs="Arial"/>
          <w:szCs w:val="22"/>
        </w:rPr>
        <w:t xml:space="preserve">Has the </w:t>
      </w:r>
      <w:r w:rsidR="003D1F6B" w:rsidRPr="006B4F02">
        <w:rPr>
          <w:rFonts w:cs="Arial"/>
          <w:szCs w:val="22"/>
        </w:rPr>
        <w:t xml:space="preserve">Applicant </w:t>
      </w:r>
      <w:r w:rsidR="00FA1F7A" w:rsidRPr="006B4F02">
        <w:rPr>
          <w:rFonts w:cs="Arial"/>
          <w:szCs w:val="22"/>
        </w:rPr>
        <w:t xml:space="preserve">or any of </w:t>
      </w:r>
      <w:r w:rsidRPr="006B4F02">
        <w:rPr>
          <w:rFonts w:cs="Arial"/>
          <w:szCs w:val="22"/>
        </w:rPr>
        <w:t xml:space="preserve">its corporate officers, directors, principals, members (if the applicant </w:t>
      </w:r>
      <w:r w:rsidR="00FA1F7A" w:rsidRPr="006B4F02">
        <w:rPr>
          <w:rFonts w:cs="Arial"/>
          <w:szCs w:val="22"/>
        </w:rPr>
        <w:t xml:space="preserve">is a </w:t>
      </w:r>
      <w:r w:rsidRPr="006B4F02">
        <w:rPr>
          <w:rFonts w:cs="Arial"/>
          <w:szCs w:val="22"/>
        </w:rPr>
        <w:t>LLC or LLP), or partners of the applicant been convic</w:t>
      </w:r>
      <w:r w:rsidRPr="006F65F8">
        <w:rPr>
          <w:rFonts w:cs="Arial"/>
          <w:szCs w:val="22"/>
        </w:rPr>
        <w:t>ted</w:t>
      </w:r>
      <w:r w:rsidRPr="006B4F02">
        <w:rPr>
          <w:rFonts w:cs="Arial"/>
          <w:i/>
          <w:szCs w:val="22"/>
        </w:rPr>
        <w:t xml:space="preserve"> </w:t>
      </w:r>
      <w:r w:rsidRPr="006B4F02">
        <w:rPr>
          <w:rFonts w:cs="Arial"/>
          <w:szCs w:val="22"/>
        </w:rPr>
        <w:t>of a felony</w:t>
      </w:r>
      <w:r w:rsidR="00B854FE">
        <w:rPr>
          <w:rFonts w:cs="Arial"/>
          <w:szCs w:val="22"/>
          <w:lang w:val="en-US"/>
        </w:rPr>
        <w:t>,</w:t>
      </w:r>
      <w:r w:rsidRPr="006B4F02">
        <w:rPr>
          <w:rFonts w:cs="Arial"/>
          <w:szCs w:val="22"/>
        </w:rPr>
        <w:t xml:space="preserve"> within the</w:t>
      </w:r>
      <w:r w:rsidRPr="006B4F02">
        <w:rPr>
          <w:rFonts w:cs="Arial"/>
          <w:b/>
          <w:i/>
          <w:szCs w:val="22"/>
        </w:rPr>
        <w:t xml:space="preserve"> </w:t>
      </w:r>
      <w:r w:rsidRPr="006B4F02">
        <w:rPr>
          <w:rFonts w:cs="Arial"/>
          <w:szCs w:val="22"/>
        </w:rPr>
        <w:t>five (5) years preceding the date of</w:t>
      </w:r>
      <w:r w:rsidRPr="006B4F02">
        <w:rPr>
          <w:rFonts w:cs="Arial"/>
          <w:b/>
          <w:i/>
          <w:szCs w:val="22"/>
        </w:rPr>
        <w:t xml:space="preserve"> </w:t>
      </w:r>
      <w:r w:rsidRPr="006B4F02">
        <w:rPr>
          <w:rFonts w:cs="Arial"/>
          <w:szCs w:val="22"/>
        </w:rPr>
        <w:t xml:space="preserve">this </w:t>
      </w:r>
      <w:r w:rsidRPr="006B4F02">
        <w:rPr>
          <w:rFonts w:cs="Arial"/>
          <w:i/>
          <w:szCs w:val="22"/>
        </w:rPr>
        <w:t>Qualification Application</w:t>
      </w:r>
      <w:r w:rsidR="00195C77" w:rsidRPr="006B4F02">
        <w:rPr>
          <w:rFonts w:cs="Arial"/>
          <w:szCs w:val="22"/>
        </w:rPr>
        <w:t>?</w:t>
      </w:r>
    </w:p>
    <w:p w:rsidR="001C1BFE" w:rsidRPr="00DF4D38" w:rsidRDefault="001C1BFE" w:rsidP="00361364">
      <w:pPr>
        <w:tabs>
          <w:tab w:val="left" w:pos="1350"/>
          <w:tab w:val="left" w:pos="1890"/>
        </w:tabs>
        <w:ind w:left="720"/>
        <w:rPr>
          <w:rFonts w:cs="Arial"/>
          <w:b/>
          <w:i/>
          <w:sz w:val="16"/>
          <w:szCs w:val="16"/>
        </w:rPr>
      </w:pPr>
      <w:r w:rsidRPr="00DF4D38">
        <w:rPr>
          <w:rFonts w:cs="Arial"/>
          <w:b/>
          <w:i/>
          <w:sz w:val="16"/>
          <w:szCs w:val="16"/>
        </w:rPr>
        <w:t>Yes</w:t>
      </w:r>
      <w:r w:rsidRPr="00DF4D38">
        <w:rPr>
          <w:rFonts w:cs="Arial"/>
          <w:b/>
          <w:i/>
          <w:sz w:val="16"/>
          <w:szCs w:val="16"/>
        </w:rPr>
        <w:tab/>
        <w:t>No</w:t>
      </w:r>
      <w:r w:rsidRPr="00DF4D38">
        <w:rPr>
          <w:rFonts w:cs="Arial"/>
          <w:b/>
          <w:i/>
          <w:sz w:val="16"/>
          <w:szCs w:val="16"/>
        </w:rPr>
        <w:tab/>
        <w:t xml:space="preserve">If </w:t>
      </w:r>
      <w:r>
        <w:rPr>
          <w:rFonts w:cs="Arial"/>
          <w:b/>
          <w:i/>
          <w:sz w:val="16"/>
          <w:szCs w:val="16"/>
        </w:rPr>
        <w:t>Yes</w:t>
      </w:r>
      <w:r w:rsidRPr="00DF4D38">
        <w:rPr>
          <w:rFonts w:cs="Arial"/>
          <w:b/>
          <w:i/>
          <w:sz w:val="16"/>
          <w:szCs w:val="16"/>
        </w:rPr>
        <w:t>, Provide an Explanation</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6"/>
        <w:gridCol w:w="576"/>
        <w:gridCol w:w="8208"/>
      </w:tblGrid>
      <w:tr w:rsidR="001C1BFE" w:rsidRPr="00B169D6">
        <w:tc>
          <w:tcPr>
            <w:tcW w:w="576" w:type="dxa"/>
            <w:tcBorders>
              <w:top w:val="nil"/>
              <w:left w:val="nil"/>
              <w:bottom w:val="nil"/>
              <w:right w:val="nil"/>
            </w:tcBorders>
          </w:tcPr>
          <w:p w:rsidR="001C1BFE" w:rsidRPr="00B169D6" w:rsidRDefault="001C1BFE" w:rsidP="00B169D6">
            <w:pPr>
              <w:pStyle w:val="UserInputField"/>
              <w:jc w:val="center"/>
              <w:rPr>
                <w:rFonts w:cs="Arial"/>
                <w:szCs w:val="22"/>
              </w:rPr>
            </w:pPr>
            <w:r w:rsidRPr="00B169D6">
              <w:rPr>
                <w:rFonts w:cs="Arial"/>
                <w:szCs w:val="22"/>
              </w:rPr>
              <w:fldChar w:fldCharType="begin">
                <w:ffData>
                  <w:name w:val="Check1"/>
                  <w:enabled/>
                  <w:calcOnExit w:val="0"/>
                  <w:checkBox>
                    <w:sizeAuto/>
                    <w:default w:val="0"/>
                  </w:checkBox>
                </w:ffData>
              </w:fldChar>
            </w:r>
            <w:r w:rsidRPr="00B169D6">
              <w:rPr>
                <w:rFonts w:cs="Arial"/>
                <w:szCs w:val="22"/>
              </w:rPr>
              <w:instrText xml:space="preserve"> FORMCHECKBOX </w:instrText>
            </w:r>
            <w:r w:rsidR="00CC2E58">
              <w:rPr>
                <w:rFonts w:cs="Arial"/>
                <w:szCs w:val="22"/>
              </w:rPr>
            </w:r>
            <w:r w:rsidR="00CC2E58">
              <w:rPr>
                <w:rFonts w:cs="Arial"/>
                <w:szCs w:val="22"/>
              </w:rPr>
              <w:fldChar w:fldCharType="separate"/>
            </w:r>
            <w:r w:rsidRPr="00B169D6">
              <w:rPr>
                <w:rFonts w:cs="Arial"/>
                <w:szCs w:val="22"/>
              </w:rPr>
              <w:fldChar w:fldCharType="end"/>
            </w:r>
          </w:p>
        </w:tc>
        <w:tc>
          <w:tcPr>
            <w:tcW w:w="576" w:type="dxa"/>
            <w:tcBorders>
              <w:top w:val="nil"/>
              <w:left w:val="nil"/>
              <w:bottom w:val="nil"/>
              <w:right w:val="nil"/>
            </w:tcBorders>
          </w:tcPr>
          <w:p w:rsidR="001C1BFE" w:rsidRPr="00B169D6" w:rsidRDefault="001C1BFE" w:rsidP="00B169D6">
            <w:pPr>
              <w:pStyle w:val="UserInputField"/>
              <w:jc w:val="center"/>
              <w:rPr>
                <w:rFonts w:cs="Arial"/>
              </w:rPr>
            </w:pPr>
            <w:r w:rsidRPr="00B169D6">
              <w:rPr>
                <w:rFonts w:cs="Arial"/>
                <w:szCs w:val="22"/>
              </w:rPr>
              <w:fldChar w:fldCharType="begin">
                <w:ffData>
                  <w:name w:val="Check1"/>
                  <w:enabled/>
                  <w:calcOnExit w:val="0"/>
                  <w:checkBox>
                    <w:sizeAuto/>
                    <w:default w:val="0"/>
                  </w:checkBox>
                </w:ffData>
              </w:fldChar>
            </w:r>
            <w:r w:rsidRPr="00B169D6">
              <w:rPr>
                <w:rFonts w:cs="Arial"/>
                <w:szCs w:val="22"/>
              </w:rPr>
              <w:instrText xml:space="preserve"> FORMCHECKBOX </w:instrText>
            </w:r>
            <w:r w:rsidR="00CC2E58">
              <w:rPr>
                <w:rFonts w:cs="Arial"/>
                <w:szCs w:val="22"/>
              </w:rPr>
            </w:r>
            <w:r w:rsidR="00CC2E58">
              <w:rPr>
                <w:rFonts w:cs="Arial"/>
                <w:szCs w:val="22"/>
              </w:rPr>
              <w:fldChar w:fldCharType="separate"/>
            </w:r>
            <w:r w:rsidRPr="00B169D6">
              <w:rPr>
                <w:rFonts w:cs="Arial"/>
                <w:szCs w:val="22"/>
              </w:rPr>
              <w:fldChar w:fldCharType="end"/>
            </w:r>
          </w:p>
        </w:tc>
        <w:tc>
          <w:tcPr>
            <w:tcW w:w="8208" w:type="dxa"/>
            <w:tcBorders>
              <w:top w:val="nil"/>
              <w:left w:val="nil"/>
              <w:bottom w:val="nil"/>
              <w:right w:val="nil"/>
            </w:tcBorders>
          </w:tcPr>
          <w:p w:rsidR="001C1BFE" w:rsidRPr="00B169D6" w:rsidRDefault="001C1BFE" w:rsidP="001C1BFE">
            <w:pPr>
              <w:pStyle w:val="UserInputField"/>
              <w:rPr>
                <w:rFonts w:cs="Arial"/>
              </w:rPr>
            </w:pPr>
            <w:r w:rsidRPr="00B169D6">
              <w:rPr>
                <w:rFonts w:cs="Arial"/>
              </w:rPr>
              <w:fldChar w:fldCharType="begin">
                <w:ffData>
                  <w:name w:val="Text2"/>
                  <w:enabled/>
                  <w:calcOnExit w:val="0"/>
                  <w:textInput/>
                </w:ffData>
              </w:fldChar>
            </w:r>
            <w:r w:rsidRPr="00B169D6">
              <w:rPr>
                <w:rFonts w:cs="Arial"/>
              </w:rPr>
              <w:instrText xml:space="preserve"> FORMTEXT </w:instrText>
            </w:r>
            <w:r w:rsidRPr="00B169D6">
              <w:rPr>
                <w:rFonts w:cs="Arial"/>
              </w:rPr>
            </w:r>
            <w:r w:rsidRPr="00B169D6">
              <w:rPr>
                <w:rFonts w:cs="Arial"/>
              </w:rPr>
              <w:fldChar w:fldCharType="separate"/>
            </w:r>
            <w:r w:rsidR="00B869A3">
              <w:rPr>
                <w:rFonts w:cs="Arial"/>
                <w:noProof/>
              </w:rPr>
              <w:t> </w:t>
            </w:r>
            <w:r w:rsidR="00B869A3">
              <w:rPr>
                <w:rFonts w:cs="Arial"/>
                <w:noProof/>
              </w:rPr>
              <w:t> </w:t>
            </w:r>
            <w:r w:rsidR="00B869A3">
              <w:rPr>
                <w:rFonts w:cs="Arial"/>
                <w:noProof/>
              </w:rPr>
              <w:t> </w:t>
            </w:r>
            <w:r w:rsidR="00B869A3">
              <w:rPr>
                <w:rFonts w:cs="Arial"/>
                <w:noProof/>
              </w:rPr>
              <w:t> </w:t>
            </w:r>
            <w:r w:rsidR="00B869A3">
              <w:rPr>
                <w:rFonts w:cs="Arial"/>
                <w:noProof/>
              </w:rPr>
              <w:t> </w:t>
            </w:r>
            <w:r w:rsidRPr="00B169D6">
              <w:rPr>
                <w:rFonts w:cs="Arial"/>
              </w:rPr>
              <w:fldChar w:fldCharType="end"/>
            </w:r>
          </w:p>
        </w:tc>
      </w:tr>
    </w:tbl>
    <w:p w:rsidR="001C1BFE" w:rsidRPr="00DF4D38" w:rsidRDefault="001C1BFE" w:rsidP="001C1BFE">
      <w:pPr>
        <w:rPr>
          <w:rFonts w:cs="Arial"/>
        </w:rPr>
      </w:pPr>
    </w:p>
    <w:p w:rsidR="001C1BFE" w:rsidRPr="00DF4D38" w:rsidRDefault="001C1BFE" w:rsidP="001C1BFE">
      <w:pPr>
        <w:pStyle w:val="TextNumbered"/>
        <w:rPr>
          <w:rFonts w:cs="Arial"/>
        </w:rPr>
      </w:pPr>
      <w:r>
        <w:rPr>
          <w:rFonts w:cs="Arial"/>
        </w:rPr>
        <w:t>Has t</w:t>
      </w:r>
      <w:r w:rsidRPr="00DF4D38">
        <w:rPr>
          <w:rFonts w:cs="Arial"/>
        </w:rPr>
        <w:t xml:space="preserve">he </w:t>
      </w:r>
      <w:r w:rsidR="003D1F6B">
        <w:t>A</w:t>
      </w:r>
      <w:r w:rsidR="003D1F6B" w:rsidRPr="00DF4D38">
        <w:t xml:space="preserve">pplicant </w:t>
      </w:r>
      <w:r>
        <w:rPr>
          <w:rFonts w:cs="Arial"/>
        </w:rPr>
        <w:t xml:space="preserve">been subject to any </w:t>
      </w:r>
      <w:r w:rsidRPr="00DF4D38">
        <w:rPr>
          <w:rFonts w:cs="Arial"/>
        </w:rPr>
        <w:t>civil penalties, judgments, sanctions</w:t>
      </w:r>
      <w:r w:rsidR="0075003B">
        <w:rPr>
          <w:rFonts w:cs="Arial"/>
          <w:lang w:val="en-US"/>
        </w:rPr>
        <w:t>,</w:t>
      </w:r>
      <w:r w:rsidRPr="00DF4D38">
        <w:rPr>
          <w:rFonts w:cs="Arial"/>
        </w:rPr>
        <w:t xml:space="preserve"> or consent decrees arising out of the violation of any law, rule, regulation</w:t>
      </w:r>
      <w:r w:rsidR="0075003B">
        <w:rPr>
          <w:rFonts w:cs="Arial"/>
          <w:lang w:val="en-US"/>
        </w:rPr>
        <w:t>,</w:t>
      </w:r>
      <w:r w:rsidRPr="00DF4D38">
        <w:rPr>
          <w:rFonts w:cs="Arial"/>
        </w:rPr>
        <w:t xml:space="preserve"> or ordinance in connection with any</w:t>
      </w:r>
      <w:r w:rsidR="004C3308">
        <w:rPr>
          <w:rFonts w:cs="Arial"/>
        </w:rPr>
        <w:t xml:space="preserve"> </w:t>
      </w:r>
      <w:r w:rsidRPr="00DF4D38">
        <w:rPr>
          <w:rFonts w:cs="Arial"/>
        </w:rPr>
        <w:t>commodity market</w:t>
      </w:r>
      <w:r w:rsidR="004C3308">
        <w:rPr>
          <w:rStyle w:val="FootnoteReference"/>
          <w:rFonts w:cs="Arial"/>
        </w:rPr>
        <w:footnoteReference w:id="3"/>
      </w:r>
      <w:r w:rsidR="0075003B">
        <w:rPr>
          <w:rFonts w:cs="Arial"/>
          <w:lang w:val="en-US"/>
        </w:rPr>
        <w:t xml:space="preserve"> </w:t>
      </w:r>
      <w:r w:rsidR="0075003B">
        <w:rPr>
          <w:rFonts w:cs="Arial"/>
        </w:rPr>
        <w:t>or</w:t>
      </w:r>
      <w:r w:rsidRPr="00DF4D38">
        <w:rPr>
          <w:rFonts w:cs="Arial"/>
        </w:rPr>
        <w:t xml:space="preserve"> exchange, or by the Securities and Exchange Commission or Commodity Futures Trading Commission</w:t>
      </w:r>
      <w:r w:rsidR="00195C77">
        <w:rPr>
          <w:rFonts w:cs="Arial"/>
        </w:rPr>
        <w:t>?</w:t>
      </w:r>
    </w:p>
    <w:p w:rsidR="001C1BFE" w:rsidRPr="00DF4D38" w:rsidRDefault="001C1BFE" w:rsidP="001C1BFE">
      <w:pPr>
        <w:tabs>
          <w:tab w:val="left" w:pos="1350"/>
          <w:tab w:val="left" w:pos="1800"/>
        </w:tabs>
        <w:ind w:left="720"/>
        <w:rPr>
          <w:rFonts w:cs="Arial"/>
          <w:b/>
          <w:i/>
          <w:sz w:val="16"/>
          <w:szCs w:val="16"/>
        </w:rPr>
      </w:pPr>
      <w:r w:rsidRPr="00DF4D38">
        <w:rPr>
          <w:rFonts w:cs="Arial"/>
          <w:b/>
          <w:i/>
          <w:sz w:val="16"/>
          <w:szCs w:val="16"/>
        </w:rPr>
        <w:t>Yes</w:t>
      </w:r>
      <w:r w:rsidRPr="00DF4D38">
        <w:rPr>
          <w:rFonts w:cs="Arial"/>
          <w:b/>
          <w:i/>
          <w:sz w:val="16"/>
          <w:szCs w:val="16"/>
        </w:rPr>
        <w:tab/>
        <w:t>No</w:t>
      </w:r>
      <w:r w:rsidRPr="00DF4D38">
        <w:rPr>
          <w:rFonts w:cs="Arial"/>
          <w:b/>
          <w:i/>
          <w:sz w:val="16"/>
          <w:szCs w:val="16"/>
        </w:rPr>
        <w:tab/>
        <w:t xml:space="preserve">If </w:t>
      </w:r>
      <w:r>
        <w:rPr>
          <w:rFonts w:cs="Arial"/>
          <w:b/>
          <w:i/>
          <w:sz w:val="16"/>
          <w:szCs w:val="16"/>
        </w:rPr>
        <w:t>Yes</w:t>
      </w:r>
      <w:r w:rsidRPr="00DF4D38">
        <w:rPr>
          <w:rFonts w:cs="Arial"/>
          <w:b/>
          <w:i/>
          <w:sz w:val="16"/>
          <w:szCs w:val="16"/>
        </w:rPr>
        <w:t>, Provide an Explanation</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6"/>
        <w:gridCol w:w="576"/>
        <w:gridCol w:w="8208"/>
      </w:tblGrid>
      <w:tr w:rsidR="001C1BFE" w:rsidRPr="00B169D6">
        <w:tc>
          <w:tcPr>
            <w:tcW w:w="576" w:type="dxa"/>
            <w:tcBorders>
              <w:top w:val="nil"/>
              <w:left w:val="nil"/>
              <w:bottom w:val="nil"/>
              <w:right w:val="nil"/>
            </w:tcBorders>
          </w:tcPr>
          <w:p w:rsidR="001C1BFE" w:rsidRPr="00B169D6" w:rsidRDefault="001C1BFE" w:rsidP="00B169D6">
            <w:pPr>
              <w:pStyle w:val="UserInputField"/>
              <w:jc w:val="center"/>
              <w:rPr>
                <w:rFonts w:cs="Arial"/>
                <w:szCs w:val="22"/>
              </w:rPr>
            </w:pPr>
            <w:r w:rsidRPr="00B169D6">
              <w:rPr>
                <w:rFonts w:cs="Arial"/>
                <w:szCs w:val="22"/>
              </w:rPr>
              <w:fldChar w:fldCharType="begin">
                <w:ffData>
                  <w:name w:val="Check1"/>
                  <w:enabled/>
                  <w:calcOnExit w:val="0"/>
                  <w:checkBox>
                    <w:sizeAuto/>
                    <w:default w:val="0"/>
                  </w:checkBox>
                </w:ffData>
              </w:fldChar>
            </w:r>
            <w:r w:rsidRPr="00B169D6">
              <w:rPr>
                <w:rFonts w:cs="Arial"/>
                <w:szCs w:val="22"/>
              </w:rPr>
              <w:instrText xml:space="preserve"> FORMCHECKBOX </w:instrText>
            </w:r>
            <w:r w:rsidR="00CC2E58">
              <w:rPr>
                <w:rFonts w:cs="Arial"/>
                <w:szCs w:val="22"/>
              </w:rPr>
            </w:r>
            <w:r w:rsidR="00CC2E58">
              <w:rPr>
                <w:rFonts w:cs="Arial"/>
                <w:szCs w:val="22"/>
              </w:rPr>
              <w:fldChar w:fldCharType="separate"/>
            </w:r>
            <w:r w:rsidRPr="00B169D6">
              <w:rPr>
                <w:rFonts w:cs="Arial"/>
                <w:szCs w:val="22"/>
              </w:rPr>
              <w:fldChar w:fldCharType="end"/>
            </w:r>
          </w:p>
        </w:tc>
        <w:tc>
          <w:tcPr>
            <w:tcW w:w="576" w:type="dxa"/>
            <w:tcBorders>
              <w:top w:val="nil"/>
              <w:left w:val="nil"/>
              <w:bottom w:val="nil"/>
              <w:right w:val="nil"/>
            </w:tcBorders>
          </w:tcPr>
          <w:p w:rsidR="001C1BFE" w:rsidRPr="00B169D6" w:rsidRDefault="001C1BFE" w:rsidP="00B169D6">
            <w:pPr>
              <w:pStyle w:val="UserInputField"/>
              <w:jc w:val="center"/>
              <w:rPr>
                <w:rFonts w:cs="Arial"/>
              </w:rPr>
            </w:pPr>
            <w:r w:rsidRPr="00B169D6">
              <w:rPr>
                <w:rFonts w:cs="Arial"/>
                <w:szCs w:val="22"/>
              </w:rPr>
              <w:fldChar w:fldCharType="begin">
                <w:ffData>
                  <w:name w:val="Check1"/>
                  <w:enabled/>
                  <w:calcOnExit w:val="0"/>
                  <w:checkBox>
                    <w:sizeAuto/>
                    <w:default w:val="0"/>
                  </w:checkBox>
                </w:ffData>
              </w:fldChar>
            </w:r>
            <w:r w:rsidRPr="00B169D6">
              <w:rPr>
                <w:rFonts w:cs="Arial"/>
                <w:szCs w:val="22"/>
              </w:rPr>
              <w:instrText xml:space="preserve"> FORMCHECKBOX </w:instrText>
            </w:r>
            <w:r w:rsidR="00CC2E58">
              <w:rPr>
                <w:rFonts w:cs="Arial"/>
                <w:szCs w:val="22"/>
              </w:rPr>
            </w:r>
            <w:r w:rsidR="00CC2E58">
              <w:rPr>
                <w:rFonts w:cs="Arial"/>
                <w:szCs w:val="22"/>
              </w:rPr>
              <w:fldChar w:fldCharType="separate"/>
            </w:r>
            <w:r w:rsidRPr="00B169D6">
              <w:rPr>
                <w:rFonts w:cs="Arial"/>
                <w:szCs w:val="22"/>
              </w:rPr>
              <w:fldChar w:fldCharType="end"/>
            </w:r>
          </w:p>
        </w:tc>
        <w:tc>
          <w:tcPr>
            <w:tcW w:w="8208" w:type="dxa"/>
            <w:tcBorders>
              <w:top w:val="nil"/>
              <w:left w:val="nil"/>
              <w:bottom w:val="nil"/>
              <w:right w:val="nil"/>
            </w:tcBorders>
          </w:tcPr>
          <w:p w:rsidR="001C1BFE" w:rsidRPr="00B169D6" w:rsidRDefault="001C1BFE" w:rsidP="001C1BFE">
            <w:pPr>
              <w:pStyle w:val="UserInputField"/>
              <w:rPr>
                <w:rFonts w:cs="Arial"/>
              </w:rPr>
            </w:pPr>
            <w:r w:rsidRPr="00B169D6">
              <w:rPr>
                <w:rFonts w:cs="Arial"/>
              </w:rPr>
              <w:fldChar w:fldCharType="begin">
                <w:ffData>
                  <w:name w:val="Text2"/>
                  <w:enabled/>
                  <w:calcOnExit w:val="0"/>
                  <w:textInput/>
                </w:ffData>
              </w:fldChar>
            </w:r>
            <w:r w:rsidRPr="00B169D6">
              <w:rPr>
                <w:rFonts w:cs="Arial"/>
              </w:rPr>
              <w:instrText xml:space="preserve"> FORMTEXT </w:instrText>
            </w:r>
            <w:r w:rsidRPr="00B169D6">
              <w:rPr>
                <w:rFonts w:cs="Arial"/>
              </w:rPr>
            </w:r>
            <w:r w:rsidRPr="00B169D6">
              <w:rPr>
                <w:rFonts w:cs="Arial"/>
              </w:rPr>
              <w:fldChar w:fldCharType="separate"/>
            </w:r>
            <w:r w:rsidR="00B869A3">
              <w:rPr>
                <w:rFonts w:cs="Arial"/>
                <w:noProof/>
              </w:rPr>
              <w:t> </w:t>
            </w:r>
            <w:r w:rsidR="00B869A3">
              <w:rPr>
                <w:rFonts w:cs="Arial"/>
                <w:noProof/>
              </w:rPr>
              <w:t> </w:t>
            </w:r>
            <w:r w:rsidR="00B869A3">
              <w:rPr>
                <w:rFonts w:cs="Arial"/>
                <w:noProof/>
              </w:rPr>
              <w:t> </w:t>
            </w:r>
            <w:r w:rsidR="00B869A3">
              <w:rPr>
                <w:rFonts w:cs="Arial"/>
                <w:noProof/>
              </w:rPr>
              <w:t> </w:t>
            </w:r>
            <w:r w:rsidR="00B869A3">
              <w:rPr>
                <w:rFonts w:cs="Arial"/>
                <w:noProof/>
              </w:rPr>
              <w:t> </w:t>
            </w:r>
            <w:r w:rsidRPr="00B169D6">
              <w:rPr>
                <w:rFonts w:cs="Arial"/>
              </w:rPr>
              <w:fldChar w:fldCharType="end"/>
            </w:r>
          </w:p>
        </w:tc>
      </w:tr>
    </w:tbl>
    <w:p w:rsidR="001C1BFE" w:rsidRPr="00DF4D38" w:rsidRDefault="001C1BFE" w:rsidP="001C1BFE">
      <w:pPr>
        <w:rPr>
          <w:rFonts w:cs="Arial"/>
        </w:rPr>
      </w:pPr>
    </w:p>
    <w:p w:rsidR="001C1BFE" w:rsidRPr="00DF4D38" w:rsidRDefault="001C1BFE" w:rsidP="001C1BFE">
      <w:pPr>
        <w:pStyle w:val="TextNumbered"/>
        <w:keepNext/>
        <w:rPr>
          <w:rFonts w:cs="Arial"/>
        </w:rPr>
      </w:pPr>
      <w:r>
        <w:rPr>
          <w:rFonts w:cs="Arial"/>
        </w:rPr>
        <w:t>Has t</w:t>
      </w:r>
      <w:r w:rsidRPr="00DF4D38">
        <w:rPr>
          <w:rFonts w:cs="Arial"/>
        </w:rPr>
        <w:t xml:space="preserve">he </w:t>
      </w:r>
      <w:r w:rsidR="003D1F6B">
        <w:t>A</w:t>
      </w:r>
      <w:r w:rsidR="003D1F6B" w:rsidRPr="00DF4D38">
        <w:t xml:space="preserve">pplicant </w:t>
      </w:r>
      <w:r w:rsidRPr="00DF4D38">
        <w:rPr>
          <w:rFonts w:cs="Arial"/>
        </w:rPr>
        <w:t>had any permit or authority to do business in any jurisdiction revoked or suspended</w:t>
      </w:r>
      <w:r w:rsidR="00195C77">
        <w:rPr>
          <w:rFonts w:cs="Arial"/>
        </w:rPr>
        <w:t>?</w:t>
      </w:r>
    </w:p>
    <w:p w:rsidR="001C1BFE" w:rsidRPr="00DF4D38" w:rsidRDefault="001C1BFE" w:rsidP="001C1BFE">
      <w:pPr>
        <w:keepNext/>
        <w:tabs>
          <w:tab w:val="left" w:pos="1350"/>
          <w:tab w:val="left" w:pos="1800"/>
        </w:tabs>
        <w:ind w:left="720"/>
        <w:rPr>
          <w:rFonts w:cs="Arial"/>
          <w:b/>
          <w:i/>
          <w:sz w:val="16"/>
          <w:szCs w:val="16"/>
        </w:rPr>
      </w:pPr>
      <w:r w:rsidRPr="00DF4D38">
        <w:rPr>
          <w:rFonts w:cs="Arial"/>
          <w:b/>
          <w:i/>
          <w:sz w:val="16"/>
          <w:szCs w:val="16"/>
        </w:rPr>
        <w:t>Yes</w:t>
      </w:r>
      <w:r w:rsidRPr="00DF4D38">
        <w:rPr>
          <w:rFonts w:cs="Arial"/>
          <w:b/>
          <w:i/>
          <w:sz w:val="16"/>
          <w:szCs w:val="16"/>
        </w:rPr>
        <w:tab/>
        <w:t>No</w:t>
      </w:r>
      <w:r w:rsidRPr="00DF4D38">
        <w:rPr>
          <w:rFonts w:cs="Arial"/>
          <w:b/>
          <w:i/>
          <w:sz w:val="16"/>
          <w:szCs w:val="16"/>
        </w:rPr>
        <w:tab/>
        <w:t xml:space="preserve">If </w:t>
      </w:r>
      <w:r>
        <w:rPr>
          <w:rFonts w:cs="Arial"/>
          <w:b/>
          <w:i/>
          <w:sz w:val="16"/>
          <w:szCs w:val="16"/>
        </w:rPr>
        <w:t>Yes</w:t>
      </w:r>
      <w:r w:rsidRPr="00DF4D38">
        <w:rPr>
          <w:rFonts w:cs="Arial"/>
          <w:b/>
          <w:i/>
          <w:sz w:val="16"/>
          <w:szCs w:val="16"/>
        </w:rPr>
        <w:t>, Provide an Explanation</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6"/>
        <w:gridCol w:w="576"/>
        <w:gridCol w:w="8208"/>
      </w:tblGrid>
      <w:tr w:rsidR="001C1BFE" w:rsidRPr="00B169D6">
        <w:tc>
          <w:tcPr>
            <w:tcW w:w="576" w:type="dxa"/>
            <w:tcBorders>
              <w:top w:val="nil"/>
              <w:left w:val="nil"/>
              <w:bottom w:val="nil"/>
              <w:right w:val="nil"/>
            </w:tcBorders>
          </w:tcPr>
          <w:p w:rsidR="001C1BFE" w:rsidRPr="00B169D6" w:rsidRDefault="001C1BFE" w:rsidP="00B169D6">
            <w:pPr>
              <w:pStyle w:val="UserInputField"/>
              <w:keepNext/>
              <w:jc w:val="center"/>
              <w:rPr>
                <w:rFonts w:cs="Arial"/>
                <w:szCs w:val="22"/>
              </w:rPr>
            </w:pPr>
            <w:r w:rsidRPr="00B169D6">
              <w:rPr>
                <w:rFonts w:cs="Arial"/>
                <w:szCs w:val="22"/>
              </w:rPr>
              <w:fldChar w:fldCharType="begin">
                <w:ffData>
                  <w:name w:val="Check1"/>
                  <w:enabled/>
                  <w:calcOnExit w:val="0"/>
                  <w:checkBox>
                    <w:sizeAuto/>
                    <w:default w:val="0"/>
                  </w:checkBox>
                </w:ffData>
              </w:fldChar>
            </w:r>
            <w:r w:rsidRPr="00B169D6">
              <w:rPr>
                <w:rFonts w:cs="Arial"/>
                <w:szCs w:val="22"/>
              </w:rPr>
              <w:instrText xml:space="preserve"> FORMCHECKBOX </w:instrText>
            </w:r>
            <w:r w:rsidR="00CC2E58">
              <w:rPr>
                <w:rFonts w:cs="Arial"/>
                <w:szCs w:val="22"/>
              </w:rPr>
            </w:r>
            <w:r w:rsidR="00CC2E58">
              <w:rPr>
                <w:rFonts w:cs="Arial"/>
                <w:szCs w:val="22"/>
              </w:rPr>
              <w:fldChar w:fldCharType="separate"/>
            </w:r>
            <w:r w:rsidRPr="00B169D6">
              <w:rPr>
                <w:rFonts w:cs="Arial"/>
                <w:szCs w:val="22"/>
              </w:rPr>
              <w:fldChar w:fldCharType="end"/>
            </w:r>
          </w:p>
        </w:tc>
        <w:tc>
          <w:tcPr>
            <w:tcW w:w="576" w:type="dxa"/>
            <w:tcBorders>
              <w:top w:val="nil"/>
              <w:left w:val="nil"/>
              <w:bottom w:val="nil"/>
              <w:right w:val="nil"/>
            </w:tcBorders>
          </w:tcPr>
          <w:p w:rsidR="001C1BFE" w:rsidRPr="00B169D6" w:rsidRDefault="001C1BFE" w:rsidP="00B169D6">
            <w:pPr>
              <w:pStyle w:val="UserInputField"/>
              <w:keepNext/>
              <w:jc w:val="center"/>
              <w:rPr>
                <w:rFonts w:cs="Arial"/>
              </w:rPr>
            </w:pPr>
            <w:r w:rsidRPr="00B169D6">
              <w:rPr>
                <w:rFonts w:cs="Arial"/>
                <w:szCs w:val="22"/>
              </w:rPr>
              <w:fldChar w:fldCharType="begin">
                <w:ffData>
                  <w:name w:val="Check1"/>
                  <w:enabled/>
                  <w:calcOnExit w:val="0"/>
                  <w:checkBox>
                    <w:sizeAuto/>
                    <w:default w:val="0"/>
                  </w:checkBox>
                </w:ffData>
              </w:fldChar>
            </w:r>
            <w:r w:rsidRPr="00B169D6">
              <w:rPr>
                <w:rFonts w:cs="Arial"/>
                <w:szCs w:val="22"/>
              </w:rPr>
              <w:instrText xml:space="preserve"> FORMCHECKBOX </w:instrText>
            </w:r>
            <w:r w:rsidR="00CC2E58">
              <w:rPr>
                <w:rFonts w:cs="Arial"/>
                <w:szCs w:val="22"/>
              </w:rPr>
            </w:r>
            <w:r w:rsidR="00CC2E58">
              <w:rPr>
                <w:rFonts w:cs="Arial"/>
                <w:szCs w:val="22"/>
              </w:rPr>
              <w:fldChar w:fldCharType="separate"/>
            </w:r>
            <w:r w:rsidRPr="00B169D6">
              <w:rPr>
                <w:rFonts w:cs="Arial"/>
                <w:szCs w:val="22"/>
              </w:rPr>
              <w:fldChar w:fldCharType="end"/>
            </w:r>
          </w:p>
        </w:tc>
        <w:tc>
          <w:tcPr>
            <w:tcW w:w="8208" w:type="dxa"/>
            <w:tcBorders>
              <w:top w:val="nil"/>
              <w:left w:val="nil"/>
              <w:bottom w:val="nil"/>
              <w:right w:val="nil"/>
            </w:tcBorders>
          </w:tcPr>
          <w:p w:rsidR="001C1BFE" w:rsidRPr="00B169D6" w:rsidRDefault="001C1BFE" w:rsidP="00B169D6">
            <w:pPr>
              <w:pStyle w:val="UserInputField"/>
              <w:keepNext/>
              <w:rPr>
                <w:rFonts w:cs="Arial"/>
              </w:rPr>
            </w:pPr>
            <w:r w:rsidRPr="00B169D6">
              <w:rPr>
                <w:rFonts w:cs="Arial"/>
              </w:rPr>
              <w:fldChar w:fldCharType="begin">
                <w:ffData>
                  <w:name w:val="Text2"/>
                  <w:enabled/>
                  <w:calcOnExit w:val="0"/>
                  <w:textInput/>
                </w:ffData>
              </w:fldChar>
            </w:r>
            <w:r w:rsidRPr="00B169D6">
              <w:rPr>
                <w:rFonts w:cs="Arial"/>
              </w:rPr>
              <w:instrText xml:space="preserve"> FORMTEXT </w:instrText>
            </w:r>
            <w:r w:rsidRPr="00B169D6">
              <w:rPr>
                <w:rFonts w:cs="Arial"/>
              </w:rPr>
            </w:r>
            <w:r w:rsidRPr="00B169D6">
              <w:rPr>
                <w:rFonts w:cs="Arial"/>
              </w:rPr>
              <w:fldChar w:fldCharType="separate"/>
            </w:r>
            <w:r w:rsidR="00B869A3">
              <w:rPr>
                <w:rFonts w:cs="Arial"/>
                <w:noProof/>
              </w:rPr>
              <w:t> </w:t>
            </w:r>
            <w:r w:rsidR="00B869A3">
              <w:rPr>
                <w:rFonts w:cs="Arial"/>
                <w:noProof/>
              </w:rPr>
              <w:t> </w:t>
            </w:r>
            <w:r w:rsidR="00B869A3">
              <w:rPr>
                <w:rFonts w:cs="Arial"/>
                <w:noProof/>
              </w:rPr>
              <w:t> </w:t>
            </w:r>
            <w:r w:rsidR="00B869A3">
              <w:rPr>
                <w:rFonts w:cs="Arial"/>
                <w:noProof/>
              </w:rPr>
              <w:t> </w:t>
            </w:r>
            <w:r w:rsidR="00B869A3">
              <w:rPr>
                <w:rFonts w:cs="Arial"/>
                <w:noProof/>
              </w:rPr>
              <w:t> </w:t>
            </w:r>
            <w:r w:rsidRPr="00B169D6">
              <w:rPr>
                <w:rFonts w:cs="Arial"/>
              </w:rPr>
              <w:fldChar w:fldCharType="end"/>
            </w:r>
          </w:p>
        </w:tc>
      </w:tr>
    </w:tbl>
    <w:p w:rsidR="001C1BFE" w:rsidRPr="00DF4D38" w:rsidRDefault="001C1BFE" w:rsidP="001C1BFE">
      <w:pPr>
        <w:rPr>
          <w:rFonts w:cs="Arial"/>
        </w:rPr>
      </w:pPr>
    </w:p>
    <w:p w:rsidR="001C1BFE" w:rsidRPr="00DF4D38" w:rsidRDefault="001C1BFE" w:rsidP="001C1BFE">
      <w:pPr>
        <w:pStyle w:val="TextNumbered"/>
        <w:rPr>
          <w:rFonts w:cs="Arial"/>
        </w:rPr>
      </w:pPr>
      <w:r>
        <w:rPr>
          <w:rFonts w:cs="Arial"/>
        </w:rPr>
        <w:t>Has t</w:t>
      </w:r>
      <w:r w:rsidRPr="00DF4D38">
        <w:rPr>
          <w:rFonts w:cs="Arial"/>
        </w:rPr>
        <w:t xml:space="preserve">he </w:t>
      </w:r>
      <w:r w:rsidR="003D1F6B">
        <w:t>A</w:t>
      </w:r>
      <w:r w:rsidR="003D1F6B" w:rsidRPr="00DF4D38">
        <w:t xml:space="preserve">pplicant </w:t>
      </w:r>
      <w:r w:rsidRPr="00DF4D38">
        <w:rPr>
          <w:rFonts w:cs="Arial"/>
        </w:rPr>
        <w:t xml:space="preserve">been found to be non-responsible with regard to any </w:t>
      </w:r>
      <w:r>
        <w:rPr>
          <w:rFonts w:cs="Arial"/>
        </w:rPr>
        <w:t xml:space="preserve">federal, state or local </w:t>
      </w:r>
      <w:r w:rsidRPr="00DF4D38">
        <w:rPr>
          <w:rFonts w:cs="Arial"/>
        </w:rPr>
        <w:t>procurement, barred from public bidding or sanctioned for unauthorized disclosure of confidential information</w:t>
      </w:r>
      <w:r w:rsidR="00195C77">
        <w:rPr>
          <w:rFonts w:cs="Arial"/>
        </w:rPr>
        <w:t>?</w:t>
      </w:r>
      <w:r w:rsidRPr="00DF4D38">
        <w:rPr>
          <w:rFonts w:cs="Arial"/>
        </w:rPr>
        <w:t xml:space="preserve"> </w:t>
      </w:r>
    </w:p>
    <w:p w:rsidR="001C1BFE" w:rsidRPr="00DF4D38" w:rsidRDefault="001C1BFE" w:rsidP="001C1BFE">
      <w:pPr>
        <w:tabs>
          <w:tab w:val="left" w:pos="1350"/>
          <w:tab w:val="left" w:pos="1800"/>
        </w:tabs>
        <w:ind w:left="720"/>
        <w:rPr>
          <w:rFonts w:cs="Arial"/>
          <w:b/>
          <w:i/>
          <w:sz w:val="16"/>
          <w:szCs w:val="16"/>
        </w:rPr>
      </w:pPr>
      <w:r w:rsidRPr="00DF4D38">
        <w:rPr>
          <w:rFonts w:cs="Arial"/>
          <w:b/>
          <w:i/>
          <w:sz w:val="16"/>
          <w:szCs w:val="16"/>
        </w:rPr>
        <w:t>Yes</w:t>
      </w:r>
      <w:r w:rsidRPr="00DF4D38">
        <w:rPr>
          <w:rFonts w:cs="Arial"/>
          <w:b/>
          <w:i/>
          <w:sz w:val="16"/>
          <w:szCs w:val="16"/>
        </w:rPr>
        <w:tab/>
        <w:t>No</w:t>
      </w:r>
      <w:r w:rsidRPr="00DF4D38">
        <w:rPr>
          <w:rFonts w:cs="Arial"/>
          <w:b/>
          <w:i/>
          <w:sz w:val="16"/>
          <w:szCs w:val="16"/>
        </w:rPr>
        <w:tab/>
        <w:t xml:space="preserve">If </w:t>
      </w:r>
      <w:r>
        <w:rPr>
          <w:rFonts w:cs="Arial"/>
          <w:b/>
          <w:i/>
          <w:sz w:val="16"/>
          <w:szCs w:val="16"/>
        </w:rPr>
        <w:t>Yes</w:t>
      </w:r>
      <w:r w:rsidRPr="00DF4D38">
        <w:rPr>
          <w:rFonts w:cs="Arial"/>
          <w:b/>
          <w:i/>
          <w:sz w:val="16"/>
          <w:szCs w:val="16"/>
        </w:rPr>
        <w:t>, Provide an Explanation</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6"/>
        <w:gridCol w:w="576"/>
        <w:gridCol w:w="8208"/>
      </w:tblGrid>
      <w:tr w:rsidR="001C1BFE" w:rsidRPr="00B169D6">
        <w:tc>
          <w:tcPr>
            <w:tcW w:w="576" w:type="dxa"/>
            <w:tcBorders>
              <w:top w:val="nil"/>
              <w:left w:val="nil"/>
              <w:bottom w:val="nil"/>
              <w:right w:val="nil"/>
            </w:tcBorders>
          </w:tcPr>
          <w:p w:rsidR="001C1BFE" w:rsidRPr="00B169D6" w:rsidRDefault="001C1BFE" w:rsidP="00B169D6">
            <w:pPr>
              <w:pStyle w:val="UserInputField"/>
              <w:jc w:val="center"/>
              <w:rPr>
                <w:rFonts w:cs="Arial"/>
                <w:szCs w:val="22"/>
              </w:rPr>
            </w:pPr>
            <w:r w:rsidRPr="00B169D6">
              <w:rPr>
                <w:rFonts w:cs="Arial"/>
                <w:szCs w:val="22"/>
              </w:rPr>
              <w:fldChar w:fldCharType="begin">
                <w:ffData>
                  <w:name w:val="Check1"/>
                  <w:enabled/>
                  <w:calcOnExit w:val="0"/>
                  <w:checkBox>
                    <w:sizeAuto/>
                    <w:default w:val="0"/>
                  </w:checkBox>
                </w:ffData>
              </w:fldChar>
            </w:r>
            <w:r w:rsidRPr="00B169D6">
              <w:rPr>
                <w:rFonts w:cs="Arial"/>
                <w:szCs w:val="22"/>
              </w:rPr>
              <w:instrText xml:space="preserve"> FORMCHECKBOX </w:instrText>
            </w:r>
            <w:r w:rsidR="00CC2E58">
              <w:rPr>
                <w:rFonts w:cs="Arial"/>
                <w:szCs w:val="22"/>
              </w:rPr>
            </w:r>
            <w:r w:rsidR="00CC2E58">
              <w:rPr>
                <w:rFonts w:cs="Arial"/>
                <w:szCs w:val="22"/>
              </w:rPr>
              <w:fldChar w:fldCharType="separate"/>
            </w:r>
            <w:r w:rsidRPr="00B169D6">
              <w:rPr>
                <w:rFonts w:cs="Arial"/>
                <w:szCs w:val="22"/>
              </w:rPr>
              <w:fldChar w:fldCharType="end"/>
            </w:r>
          </w:p>
        </w:tc>
        <w:tc>
          <w:tcPr>
            <w:tcW w:w="576" w:type="dxa"/>
            <w:tcBorders>
              <w:top w:val="nil"/>
              <w:left w:val="nil"/>
              <w:bottom w:val="nil"/>
              <w:right w:val="nil"/>
            </w:tcBorders>
          </w:tcPr>
          <w:p w:rsidR="001C1BFE" w:rsidRPr="00B169D6" w:rsidRDefault="001C1BFE" w:rsidP="00B169D6">
            <w:pPr>
              <w:pStyle w:val="UserInputField"/>
              <w:jc w:val="center"/>
              <w:rPr>
                <w:rFonts w:cs="Arial"/>
              </w:rPr>
            </w:pPr>
            <w:r w:rsidRPr="00B169D6">
              <w:rPr>
                <w:rFonts w:cs="Arial"/>
                <w:szCs w:val="22"/>
              </w:rPr>
              <w:fldChar w:fldCharType="begin">
                <w:ffData>
                  <w:name w:val="Check1"/>
                  <w:enabled/>
                  <w:calcOnExit w:val="0"/>
                  <w:checkBox>
                    <w:sizeAuto/>
                    <w:default w:val="0"/>
                  </w:checkBox>
                </w:ffData>
              </w:fldChar>
            </w:r>
            <w:r w:rsidRPr="00B169D6">
              <w:rPr>
                <w:rFonts w:cs="Arial"/>
                <w:szCs w:val="22"/>
              </w:rPr>
              <w:instrText xml:space="preserve"> FORMCHECKBOX </w:instrText>
            </w:r>
            <w:r w:rsidR="00CC2E58">
              <w:rPr>
                <w:rFonts w:cs="Arial"/>
                <w:szCs w:val="22"/>
              </w:rPr>
            </w:r>
            <w:r w:rsidR="00CC2E58">
              <w:rPr>
                <w:rFonts w:cs="Arial"/>
                <w:szCs w:val="22"/>
              </w:rPr>
              <w:fldChar w:fldCharType="separate"/>
            </w:r>
            <w:r w:rsidRPr="00B169D6">
              <w:rPr>
                <w:rFonts w:cs="Arial"/>
                <w:szCs w:val="22"/>
              </w:rPr>
              <w:fldChar w:fldCharType="end"/>
            </w:r>
          </w:p>
        </w:tc>
        <w:tc>
          <w:tcPr>
            <w:tcW w:w="8208" w:type="dxa"/>
            <w:tcBorders>
              <w:top w:val="nil"/>
              <w:left w:val="nil"/>
              <w:bottom w:val="nil"/>
              <w:right w:val="nil"/>
            </w:tcBorders>
          </w:tcPr>
          <w:p w:rsidR="001C1BFE" w:rsidRPr="00B169D6" w:rsidRDefault="001C1BFE" w:rsidP="001C1BFE">
            <w:pPr>
              <w:pStyle w:val="UserInputField"/>
              <w:rPr>
                <w:rFonts w:cs="Arial"/>
              </w:rPr>
            </w:pPr>
            <w:r w:rsidRPr="00B169D6">
              <w:rPr>
                <w:rFonts w:cs="Arial"/>
              </w:rPr>
              <w:fldChar w:fldCharType="begin">
                <w:ffData>
                  <w:name w:val="Text2"/>
                  <w:enabled/>
                  <w:calcOnExit w:val="0"/>
                  <w:textInput/>
                </w:ffData>
              </w:fldChar>
            </w:r>
            <w:r w:rsidRPr="00B169D6">
              <w:rPr>
                <w:rFonts w:cs="Arial"/>
              </w:rPr>
              <w:instrText xml:space="preserve"> FORMTEXT </w:instrText>
            </w:r>
            <w:r w:rsidRPr="00B169D6">
              <w:rPr>
                <w:rFonts w:cs="Arial"/>
              </w:rPr>
            </w:r>
            <w:r w:rsidRPr="00B169D6">
              <w:rPr>
                <w:rFonts w:cs="Arial"/>
              </w:rPr>
              <w:fldChar w:fldCharType="separate"/>
            </w:r>
            <w:r w:rsidR="00B869A3">
              <w:rPr>
                <w:rFonts w:cs="Arial"/>
                <w:noProof/>
              </w:rPr>
              <w:t> </w:t>
            </w:r>
            <w:r w:rsidR="00B869A3">
              <w:rPr>
                <w:rFonts w:cs="Arial"/>
                <w:noProof/>
              </w:rPr>
              <w:t> </w:t>
            </w:r>
            <w:r w:rsidR="00B869A3">
              <w:rPr>
                <w:rFonts w:cs="Arial"/>
                <w:noProof/>
              </w:rPr>
              <w:t> </w:t>
            </w:r>
            <w:r w:rsidR="00B869A3">
              <w:rPr>
                <w:rFonts w:cs="Arial"/>
                <w:noProof/>
              </w:rPr>
              <w:t> </w:t>
            </w:r>
            <w:r w:rsidR="00B869A3">
              <w:rPr>
                <w:rFonts w:cs="Arial"/>
                <w:noProof/>
              </w:rPr>
              <w:t> </w:t>
            </w:r>
            <w:r w:rsidRPr="00B169D6">
              <w:rPr>
                <w:rFonts w:cs="Arial"/>
              </w:rPr>
              <w:fldChar w:fldCharType="end"/>
            </w:r>
          </w:p>
        </w:tc>
      </w:tr>
    </w:tbl>
    <w:p w:rsidR="001C1BFE" w:rsidRPr="00DF4D38" w:rsidRDefault="001C1BFE" w:rsidP="001C1BFE">
      <w:pPr>
        <w:rPr>
          <w:rFonts w:cs="Arial"/>
        </w:rPr>
      </w:pPr>
    </w:p>
    <w:p w:rsidR="001C1BFE" w:rsidRDefault="001C1BFE" w:rsidP="001C1BFE">
      <w:pPr>
        <w:pStyle w:val="TextNumbered"/>
        <w:rPr>
          <w:rFonts w:cs="Arial"/>
        </w:rPr>
      </w:pPr>
      <w:r w:rsidRPr="00DF4D38">
        <w:rPr>
          <w:rFonts w:cs="Arial"/>
        </w:rPr>
        <w:t xml:space="preserve">All the information provided in this </w:t>
      </w:r>
      <w:r w:rsidRPr="001636EE">
        <w:rPr>
          <w:rFonts w:cs="Arial"/>
          <w:i/>
        </w:rPr>
        <w:t>Qualification Application</w:t>
      </w:r>
      <w:r w:rsidRPr="00DF4D38">
        <w:rPr>
          <w:rFonts w:cs="Arial"/>
        </w:rPr>
        <w:t xml:space="preserve"> is accurate, </w:t>
      </w:r>
      <w:r>
        <w:rPr>
          <w:rFonts w:cs="Arial"/>
        </w:rPr>
        <w:t xml:space="preserve">true, and not </w:t>
      </w:r>
      <w:r w:rsidRPr="00DF4D38">
        <w:rPr>
          <w:rFonts w:cs="Arial"/>
        </w:rPr>
        <w:t>misleading.</w:t>
      </w:r>
    </w:p>
    <w:p w:rsidR="00FC20B5" w:rsidRPr="00FC20B5" w:rsidRDefault="00195C77" w:rsidP="0076385C">
      <w:pPr>
        <w:pStyle w:val="TextNumbered"/>
        <w:keepNext/>
        <w:rPr>
          <w:rFonts w:cs="Arial"/>
        </w:rPr>
      </w:pPr>
      <w:r>
        <w:lastRenderedPageBreak/>
        <w:t xml:space="preserve">The </w:t>
      </w:r>
      <w:r w:rsidR="009D65E8">
        <w:t xml:space="preserve">Primary </w:t>
      </w:r>
      <w:r>
        <w:t xml:space="preserve">Authorized Auction Representative designated on Form 2 </w:t>
      </w:r>
      <w:r w:rsidR="009D65E8">
        <w:t xml:space="preserve">is </w:t>
      </w:r>
      <w:r w:rsidR="001C1BFE" w:rsidRPr="00DA3C7B">
        <w:t xml:space="preserve">authorized to represent </w:t>
      </w:r>
      <w:r>
        <w:t xml:space="preserve">the </w:t>
      </w:r>
      <w:r w:rsidR="003D1F6B">
        <w:t>A</w:t>
      </w:r>
      <w:r w:rsidR="003D1F6B" w:rsidRPr="00DF4D38">
        <w:t xml:space="preserve">pplicant </w:t>
      </w:r>
      <w:r w:rsidR="001C1BFE" w:rsidRPr="00DA3C7B">
        <w:t xml:space="preserve">in </w:t>
      </w:r>
      <w:r>
        <w:t xml:space="preserve">all </w:t>
      </w:r>
      <w:r w:rsidR="001C1BFE" w:rsidRPr="00DA3C7B">
        <w:t xml:space="preserve">matters regarding </w:t>
      </w:r>
      <w:r w:rsidR="001C1BFE" w:rsidRPr="00DF4D38">
        <w:rPr>
          <w:rFonts w:cs="Arial"/>
        </w:rPr>
        <w:t>CO</w:t>
      </w:r>
      <w:r w:rsidR="001C1BFE" w:rsidRPr="00DF4D38">
        <w:rPr>
          <w:rFonts w:cs="Arial"/>
          <w:vertAlign w:val="subscript"/>
        </w:rPr>
        <w:t>2</w:t>
      </w:r>
      <w:r w:rsidR="001C1BFE" w:rsidRPr="00DF4D38">
        <w:rPr>
          <w:rFonts w:cs="Arial"/>
        </w:rPr>
        <w:t xml:space="preserve"> </w:t>
      </w:r>
      <w:r w:rsidR="001C1BFE" w:rsidRPr="00DA3C7B">
        <w:t>Allowance Auctions</w:t>
      </w:r>
      <w:r w:rsidR="00341633">
        <w:t>.</w:t>
      </w:r>
    </w:p>
    <w:p w:rsidR="007F2A4F" w:rsidRDefault="00AC61BF" w:rsidP="001C1BFE">
      <w:pPr>
        <w:pStyle w:val="TextNumbered"/>
        <w:rPr>
          <w:rFonts w:cs="Arial"/>
        </w:rPr>
      </w:pPr>
      <w:r w:rsidRPr="00AC61BF">
        <w:rPr>
          <w:rFonts w:cs="Arial"/>
        </w:rPr>
        <w:t>The Secondary Authorized Auction Representative designated on Form 2 is authorized to (1) submit bids on behalf of the Applicant in any CO</w:t>
      </w:r>
      <w:r w:rsidRPr="005A4841">
        <w:rPr>
          <w:rFonts w:cs="Arial"/>
          <w:vertAlign w:val="subscript"/>
        </w:rPr>
        <w:t xml:space="preserve">2 </w:t>
      </w:r>
      <w:r w:rsidRPr="00AC61BF">
        <w:rPr>
          <w:rFonts w:cs="Arial"/>
        </w:rPr>
        <w:t xml:space="preserve">Allowance Auction; (2) submit an </w:t>
      </w:r>
      <w:r w:rsidRPr="00AC61BF">
        <w:rPr>
          <w:rFonts w:cs="Arial"/>
          <w:i/>
        </w:rPr>
        <w:t>Intent to Bid</w:t>
      </w:r>
      <w:r w:rsidRPr="00AC61BF">
        <w:rPr>
          <w:rFonts w:cs="Arial"/>
        </w:rPr>
        <w:t xml:space="preserve"> on behalf of the Applicant for any </w:t>
      </w:r>
      <w:r w:rsidR="005A4841" w:rsidRPr="00AC61BF">
        <w:rPr>
          <w:rFonts w:cs="Arial"/>
        </w:rPr>
        <w:t>CO</w:t>
      </w:r>
      <w:r w:rsidR="005A4841" w:rsidRPr="005A4841">
        <w:rPr>
          <w:rFonts w:cs="Arial"/>
          <w:vertAlign w:val="subscript"/>
        </w:rPr>
        <w:t xml:space="preserve">2 </w:t>
      </w:r>
      <w:r w:rsidR="005A4841" w:rsidRPr="00AC61BF">
        <w:rPr>
          <w:rFonts w:cs="Arial"/>
        </w:rPr>
        <w:t>Allowance Auction</w:t>
      </w:r>
      <w:r w:rsidRPr="00AC61BF">
        <w:rPr>
          <w:rFonts w:cs="Arial"/>
        </w:rPr>
        <w:t xml:space="preserve">; and (3) act on behalf of the Applicant in the remediation of the </w:t>
      </w:r>
      <w:r w:rsidRPr="00AC61BF">
        <w:rPr>
          <w:rFonts w:cs="Arial"/>
          <w:i/>
        </w:rPr>
        <w:t>Qualification Application</w:t>
      </w:r>
      <w:r w:rsidRPr="00AC61BF">
        <w:rPr>
          <w:rFonts w:cs="Arial"/>
        </w:rPr>
        <w:t xml:space="preserve"> and/or any </w:t>
      </w:r>
      <w:r w:rsidRPr="00AC61BF">
        <w:rPr>
          <w:rFonts w:cs="Arial"/>
          <w:i/>
        </w:rPr>
        <w:t>Intent to Bid</w:t>
      </w:r>
      <w:r w:rsidRPr="00AC61BF">
        <w:rPr>
          <w:rFonts w:cs="Arial"/>
        </w:rPr>
        <w:t>.</w:t>
      </w:r>
    </w:p>
    <w:p w:rsidR="001C1BFE" w:rsidRPr="00DF4D38" w:rsidRDefault="00195C77" w:rsidP="001C1BFE">
      <w:pPr>
        <w:pStyle w:val="TextNumbered"/>
        <w:rPr>
          <w:rFonts w:cs="Arial"/>
        </w:rPr>
      </w:pPr>
      <w:r>
        <w:rPr>
          <w:rFonts w:cs="Arial"/>
        </w:rPr>
        <w:t xml:space="preserve">The </w:t>
      </w:r>
      <w:r w:rsidR="003D1F6B">
        <w:t>A</w:t>
      </w:r>
      <w:r w:rsidR="003D1F6B" w:rsidRPr="00DF4D38">
        <w:t xml:space="preserve">pplicant </w:t>
      </w:r>
      <w:r w:rsidR="001C1BFE" w:rsidRPr="00DF4D38">
        <w:rPr>
          <w:rFonts w:cs="Arial"/>
        </w:rPr>
        <w:t>will be responsible for all confidential information regarding the CO</w:t>
      </w:r>
      <w:r w:rsidR="001C1BFE" w:rsidRPr="00DF4D38">
        <w:rPr>
          <w:rFonts w:cs="Arial"/>
          <w:vertAlign w:val="subscript"/>
        </w:rPr>
        <w:t>2</w:t>
      </w:r>
      <w:r w:rsidR="001C1BFE" w:rsidRPr="00DF4D38">
        <w:rPr>
          <w:rFonts w:cs="Arial"/>
        </w:rPr>
        <w:t xml:space="preserve"> Allowance Auctions and </w:t>
      </w:r>
      <w:r w:rsidR="001C1BFE">
        <w:rPr>
          <w:rFonts w:cs="Arial"/>
        </w:rPr>
        <w:t xml:space="preserve">will not publicly release </w:t>
      </w:r>
      <w:r w:rsidR="001C1BFE" w:rsidRPr="004A46D0">
        <w:rPr>
          <w:rFonts w:cs="Arial"/>
        </w:rPr>
        <w:t>confidential informatio</w:t>
      </w:r>
      <w:r w:rsidR="001C1BFE">
        <w:rPr>
          <w:rFonts w:cs="Arial"/>
        </w:rPr>
        <w:t xml:space="preserve">n, to the extent </w:t>
      </w:r>
      <w:r>
        <w:rPr>
          <w:rFonts w:cs="Arial"/>
        </w:rPr>
        <w:t xml:space="preserve">permitted </w:t>
      </w:r>
      <w:r w:rsidR="001C1BFE">
        <w:rPr>
          <w:rFonts w:cs="Arial"/>
        </w:rPr>
        <w:t>by applicable state law</w:t>
      </w:r>
      <w:r w:rsidR="001C1BFE" w:rsidRPr="00DF4D38">
        <w:rPr>
          <w:rFonts w:cs="Arial"/>
        </w:rPr>
        <w:t>.</w:t>
      </w:r>
    </w:p>
    <w:p w:rsidR="001C1BFE" w:rsidRDefault="001C1BFE" w:rsidP="001C1BFE">
      <w:pPr>
        <w:pStyle w:val="TextNumbered"/>
        <w:rPr>
          <w:rFonts w:cs="Arial"/>
        </w:rPr>
      </w:pPr>
      <w:r w:rsidRPr="00DF4D38">
        <w:rPr>
          <w:rFonts w:cs="Arial"/>
        </w:rPr>
        <w:t xml:space="preserve">The </w:t>
      </w:r>
      <w:r w:rsidR="003D1F6B">
        <w:t>A</w:t>
      </w:r>
      <w:r w:rsidR="003D1F6B" w:rsidRPr="00DF4D38">
        <w:t>pplicant</w:t>
      </w:r>
      <w:r w:rsidRPr="00DF4D38">
        <w:rPr>
          <w:rFonts w:cs="Arial"/>
        </w:rPr>
        <w:t xml:space="preserve">, </w:t>
      </w:r>
      <w:r>
        <w:rPr>
          <w:rFonts w:cs="Arial"/>
        </w:rPr>
        <w:t xml:space="preserve">individually or in combination with any applicant with which the </w:t>
      </w:r>
      <w:r w:rsidR="003D1F6B">
        <w:t>A</w:t>
      </w:r>
      <w:r w:rsidR="003D1F6B" w:rsidRPr="00DF4D38">
        <w:t xml:space="preserve">pplicant </w:t>
      </w:r>
      <w:r>
        <w:rPr>
          <w:rFonts w:cs="Arial"/>
        </w:rPr>
        <w:t>has a corporate or bidding association</w:t>
      </w:r>
      <w:r w:rsidRPr="00DF4D38">
        <w:rPr>
          <w:rFonts w:cs="Arial"/>
        </w:rPr>
        <w:t xml:space="preserve">, will not </w:t>
      </w:r>
      <w:r>
        <w:rPr>
          <w:rFonts w:cs="Arial"/>
        </w:rPr>
        <w:t>seek to bid</w:t>
      </w:r>
      <w:r w:rsidRPr="00DF4D38">
        <w:rPr>
          <w:rFonts w:cs="Arial"/>
        </w:rPr>
        <w:t xml:space="preserve"> in aggregate more than 25% of the </w:t>
      </w:r>
      <w:r w:rsidRPr="00D040FC">
        <w:t>CO</w:t>
      </w:r>
      <w:r w:rsidRPr="00D040FC">
        <w:rPr>
          <w:vertAlign w:val="subscript"/>
        </w:rPr>
        <w:t>2</w:t>
      </w:r>
      <w:r w:rsidRPr="00D040FC">
        <w:t xml:space="preserve"> </w:t>
      </w:r>
      <w:r w:rsidRPr="00863D62">
        <w:t xml:space="preserve">allowances </w:t>
      </w:r>
      <w:r w:rsidRPr="00DF4D38">
        <w:rPr>
          <w:rFonts w:cs="Arial"/>
        </w:rPr>
        <w:t>offered for sale in any single auction.</w:t>
      </w:r>
    </w:p>
    <w:p w:rsidR="001C1BFE" w:rsidRPr="007B2FD7" w:rsidRDefault="009D65E8" w:rsidP="009D65E8">
      <w:pPr>
        <w:pStyle w:val="TextNumbered"/>
        <w:rPr>
          <w:rFonts w:cs="Arial"/>
        </w:rPr>
      </w:pPr>
      <w:r w:rsidRPr="00DF4D38">
        <w:rPr>
          <w:rFonts w:cs="Arial"/>
          <w:szCs w:val="22"/>
        </w:rPr>
        <w:t xml:space="preserve">The </w:t>
      </w:r>
      <w:r w:rsidR="003D1F6B">
        <w:t>A</w:t>
      </w:r>
      <w:r w:rsidR="003D1F6B" w:rsidRPr="00DF4D38">
        <w:t>pplicant</w:t>
      </w:r>
      <w:r w:rsidRPr="00DF4D38">
        <w:rPr>
          <w:rFonts w:cs="Arial"/>
          <w:szCs w:val="22"/>
        </w:rPr>
        <w:t>, if not a compliance entity required by the laws or rules</w:t>
      </w:r>
      <w:r w:rsidR="00FA1F7A">
        <w:rPr>
          <w:rFonts w:cs="Arial"/>
          <w:szCs w:val="22"/>
        </w:rPr>
        <w:t xml:space="preserve"> </w:t>
      </w:r>
      <w:r w:rsidRPr="00DF4D38">
        <w:rPr>
          <w:rFonts w:cs="Arial"/>
          <w:szCs w:val="22"/>
        </w:rPr>
        <w:t xml:space="preserve">of one of the RGGI participating states to hold </w:t>
      </w:r>
      <w:r w:rsidRPr="00D040FC">
        <w:t>CO</w:t>
      </w:r>
      <w:r w:rsidRPr="00D040FC">
        <w:rPr>
          <w:vertAlign w:val="subscript"/>
        </w:rPr>
        <w:t>2</w:t>
      </w:r>
      <w:r>
        <w:rPr>
          <w:vertAlign w:val="subscript"/>
        </w:rPr>
        <w:t xml:space="preserve"> </w:t>
      </w:r>
      <w:r w:rsidRPr="00DF4D38">
        <w:rPr>
          <w:rFonts w:cs="Arial"/>
          <w:szCs w:val="22"/>
        </w:rPr>
        <w:t xml:space="preserve">allowances equal to emissions, hereby attests and agrees that with respect to the </w:t>
      </w:r>
      <w:r>
        <w:rPr>
          <w:rFonts w:cs="Arial"/>
          <w:szCs w:val="22"/>
        </w:rPr>
        <w:t>a</w:t>
      </w:r>
      <w:r w:rsidRPr="00DF4D38">
        <w:rPr>
          <w:rFonts w:cs="Arial"/>
          <w:szCs w:val="22"/>
        </w:rPr>
        <w:t xml:space="preserve">pplicant's purchase, sale, holding or transfer of any </w:t>
      </w:r>
      <w:r w:rsidRPr="00D040FC">
        <w:t>CO</w:t>
      </w:r>
      <w:r w:rsidRPr="00D040FC">
        <w:rPr>
          <w:vertAlign w:val="subscript"/>
        </w:rPr>
        <w:t>2</w:t>
      </w:r>
      <w:r>
        <w:rPr>
          <w:vertAlign w:val="subscript"/>
        </w:rPr>
        <w:t xml:space="preserve"> </w:t>
      </w:r>
      <w:r w:rsidRPr="00DF4D38">
        <w:rPr>
          <w:rFonts w:cs="Arial"/>
          <w:szCs w:val="22"/>
        </w:rPr>
        <w:t xml:space="preserve">allowance, the </w:t>
      </w:r>
      <w:r w:rsidR="003D1F6B">
        <w:t>A</w:t>
      </w:r>
      <w:r w:rsidR="003D1F6B" w:rsidRPr="00DF4D38">
        <w:t xml:space="preserve">pplicant </w:t>
      </w:r>
      <w:r w:rsidRPr="00DF4D38">
        <w:rPr>
          <w:rFonts w:cs="Arial"/>
          <w:szCs w:val="22"/>
        </w:rPr>
        <w:t>shall be subject to the personal jurisdiction and venue of courts of any of the RGGI participating states for adjudication of claims relating to fraudulent, misleading, manipulative, collusive or noncompetitive behavior arising out of such purchase, sale, holding, or transfer.</w:t>
      </w:r>
    </w:p>
    <w:p w:rsidR="001C1BFE" w:rsidRPr="00A0619E" w:rsidRDefault="001C1BFE" w:rsidP="001C1BFE"/>
    <w:p w:rsidR="001C1BFE" w:rsidRDefault="001C1BFE" w:rsidP="001C1BFE">
      <w:pPr>
        <w:keepNext/>
        <w:rPr>
          <w:rFonts w:cs="Arial"/>
        </w:rPr>
      </w:pPr>
      <w:r w:rsidRPr="00DF4D38">
        <w:rPr>
          <w:rFonts w:cs="Arial"/>
        </w:rPr>
        <w:t>Any fraudulent, misleading, manipulative, collusive or noncompetitive behavior in a RGGI CO</w:t>
      </w:r>
      <w:r w:rsidRPr="00DF4D38">
        <w:rPr>
          <w:rFonts w:cs="Arial"/>
          <w:vertAlign w:val="subscript"/>
        </w:rPr>
        <w:t>2</w:t>
      </w:r>
      <w:r w:rsidRPr="00DF4D38">
        <w:rPr>
          <w:rFonts w:cs="Arial"/>
        </w:rPr>
        <w:t xml:space="preserve"> Allowance Auction or in the </w:t>
      </w:r>
      <w:r w:rsidRPr="00D040FC">
        <w:t>CO</w:t>
      </w:r>
      <w:r w:rsidRPr="00D040FC">
        <w:rPr>
          <w:vertAlign w:val="subscript"/>
        </w:rPr>
        <w:t>2</w:t>
      </w:r>
      <w:r w:rsidRPr="00D040FC">
        <w:t xml:space="preserve"> </w:t>
      </w:r>
      <w:r>
        <w:t xml:space="preserve">allowance </w:t>
      </w:r>
      <w:r w:rsidRPr="00DF4D38">
        <w:rPr>
          <w:rFonts w:cs="Arial"/>
        </w:rPr>
        <w:t>market may be investigated and prosecuted in accordance with any and all applicable regulations and laws.</w:t>
      </w:r>
    </w:p>
    <w:p w:rsidR="001C1BFE" w:rsidRDefault="001C1BFE" w:rsidP="001C1BFE">
      <w:pPr>
        <w:keepNext/>
        <w:rPr>
          <w:rFonts w:cs="Arial"/>
        </w:rPr>
      </w:pPr>
    </w:p>
    <w:p w:rsidR="00195C77" w:rsidRDefault="00195C77" w:rsidP="001C1BFE">
      <w:pPr>
        <w:keepNext/>
      </w:pPr>
    </w:p>
    <w:p w:rsidR="00195C77" w:rsidRDefault="00195C77" w:rsidP="001C1BFE">
      <w:pPr>
        <w:keepNext/>
      </w:pPr>
    </w:p>
    <w:p w:rsidR="001C1BFE" w:rsidRPr="00DF4D38" w:rsidRDefault="001C1BFE" w:rsidP="001C1BFE">
      <w:pPr>
        <w:keepNext/>
        <w:rPr>
          <w:rFonts w:cs="Arial"/>
        </w:rPr>
      </w:pPr>
    </w:p>
    <w:tbl>
      <w:tblPr>
        <w:tblW w:w="0" w:type="auto"/>
        <w:tblLayout w:type="fixed"/>
        <w:tblLook w:val="01E0" w:firstRow="1" w:lastRow="1" w:firstColumn="1" w:lastColumn="1" w:noHBand="0" w:noVBand="0"/>
      </w:tblPr>
      <w:tblGrid>
        <w:gridCol w:w="4608"/>
        <w:gridCol w:w="288"/>
        <w:gridCol w:w="2592"/>
      </w:tblGrid>
      <w:tr w:rsidR="001C1BFE" w:rsidRPr="00B169D6">
        <w:tc>
          <w:tcPr>
            <w:tcW w:w="4608" w:type="dxa"/>
            <w:tcBorders>
              <w:bottom w:val="single" w:sz="4" w:space="0" w:color="auto"/>
            </w:tcBorders>
          </w:tcPr>
          <w:p w:rsidR="001C1BFE" w:rsidRPr="00B169D6" w:rsidRDefault="00886ED6" w:rsidP="001C1BFE">
            <w:pPr>
              <w:pStyle w:val="UserInputField"/>
              <w:rPr>
                <w:rFonts w:cs="Arial"/>
                <w:szCs w:val="22"/>
              </w:rPr>
            </w:pPr>
            <w:r>
              <w:rPr>
                <w:rFonts w:cs="Arial"/>
                <w:szCs w:val="22"/>
              </w:rPr>
              <w:fldChar w:fldCharType="begin">
                <w:ffData>
                  <w:name w:val="Text42"/>
                  <w:enabled/>
                  <w:calcOnExit w:val="0"/>
                  <w:textInput/>
                </w:ffData>
              </w:fldChar>
            </w:r>
            <w:bookmarkStart w:id="47" w:name="Text42"/>
            <w:r>
              <w:rPr>
                <w:rFonts w:cs="Arial"/>
                <w:szCs w:val="22"/>
              </w:rPr>
              <w:instrText xml:space="preserve"> FORMTEXT </w:instrText>
            </w:r>
            <w:r>
              <w:rPr>
                <w:rFonts w:cs="Arial"/>
                <w:szCs w:val="22"/>
              </w:rPr>
            </w:r>
            <w:r>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Pr>
                <w:rFonts w:cs="Arial"/>
                <w:szCs w:val="22"/>
              </w:rPr>
              <w:fldChar w:fldCharType="end"/>
            </w:r>
            <w:bookmarkEnd w:id="47"/>
          </w:p>
        </w:tc>
        <w:tc>
          <w:tcPr>
            <w:tcW w:w="288" w:type="dxa"/>
          </w:tcPr>
          <w:p w:rsidR="001C1BFE" w:rsidRPr="00B169D6" w:rsidRDefault="001C1BFE" w:rsidP="001C1BFE">
            <w:pPr>
              <w:pStyle w:val="UserInputField"/>
              <w:rPr>
                <w:rFonts w:cs="Arial"/>
              </w:rPr>
            </w:pPr>
          </w:p>
        </w:tc>
        <w:tc>
          <w:tcPr>
            <w:tcW w:w="2592" w:type="dxa"/>
            <w:tcBorders>
              <w:bottom w:val="single" w:sz="4" w:space="0" w:color="auto"/>
            </w:tcBorders>
          </w:tcPr>
          <w:p w:rsidR="001C1BFE" w:rsidRPr="00B169D6" w:rsidRDefault="00886ED6" w:rsidP="001C1BFE">
            <w:pPr>
              <w:pStyle w:val="UserInputField"/>
              <w:rPr>
                <w:rFonts w:cs="Arial"/>
              </w:rPr>
            </w:pPr>
            <w:r>
              <w:rPr>
                <w:rFonts w:cs="Arial"/>
              </w:rPr>
              <w:fldChar w:fldCharType="begin">
                <w:ffData>
                  <w:name w:val="Text43"/>
                  <w:enabled/>
                  <w:calcOnExit w:val="0"/>
                  <w:textInput/>
                </w:ffData>
              </w:fldChar>
            </w:r>
            <w:bookmarkStart w:id="48" w:name="Text43"/>
            <w:r>
              <w:rPr>
                <w:rFonts w:cs="Arial"/>
              </w:rPr>
              <w:instrText xml:space="preserve"> FORMTEXT </w:instrText>
            </w:r>
            <w:r>
              <w:rPr>
                <w:rFonts w:cs="Arial"/>
              </w:rPr>
            </w:r>
            <w:r>
              <w:rPr>
                <w:rFonts w:cs="Arial"/>
              </w:rPr>
              <w:fldChar w:fldCharType="separate"/>
            </w:r>
            <w:r w:rsidR="00B869A3">
              <w:rPr>
                <w:rFonts w:cs="Arial"/>
                <w:noProof/>
              </w:rPr>
              <w:t> </w:t>
            </w:r>
            <w:r w:rsidR="00B869A3">
              <w:rPr>
                <w:rFonts w:cs="Arial"/>
                <w:noProof/>
              </w:rPr>
              <w:t> </w:t>
            </w:r>
            <w:r w:rsidR="00B869A3">
              <w:rPr>
                <w:rFonts w:cs="Arial"/>
                <w:noProof/>
              </w:rPr>
              <w:t> </w:t>
            </w:r>
            <w:r w:rsidR="00B869A3">
              <w:rPr>
                <w:rFonts w:cs="Arial"/>
                <w:noProof/>
              </w:rPr>
              <w:t> </w:t>
            </w:r>
            <w:r w:rsidR="00B869A3">
              <w:rPr>
                <w:rFonts w:cs="Arial"/>
                <w:noProof/>
              </w:rPr>
              <w:t> </w:t>
            </w:r>
            <w:r>
              <w:rPr>
                <w:rFonts w:cs="Arial"/>
              </w:rPr>
              <w:fldChar w:fldCharType="end"/>
            </w:r>
            <w:bookmarkEnd w:id="48"/>
          </w:p>
        </w:tc>
      </w:tr>
    </w:tbl>
    <w:p w:rsidR="001C1BFE" w:rsidRPr="00DF4D38" w:rsidRDefault="001C1BFE" w:rsidP="001C1BFE">
      <w:pPr>
        <w:tabs>
          <w:tab w:val="left" w:pos="4860"/>
        </w:tabs>
        <w:rPr>
          <w:rFonts w:cs="Arial"/>
          <w:b/>
          <w:i/>
          <w:sz w:val="16"/>
          <w:szCs w:val="16"/>
        </w:rPr>
      </w:pPr>
      <w:r w:rsidRPr="00DF4D38">
        <w:rPr>
          <w:rFonts w:cs="Arial"/>
          <w:b/>
          <w:i/>
          <w:sz w:val="16"/>
          <w:szCs w:val="16"/>
        </w:rPr>
        <w:t xml:space="preserve">Signature of </w:t>
      </w:r>
      <w:r>
        <w:rPr>
          <w:rFonts w:cs="Arial"/>
          <w:b/>
          <w:i/>
          <w:sz w:val="16"/>
          <w:szCs w:val="16"/>
        </w:rPr>
        <w:t xml:space="preserve">Primary </w:t>
      </w:r>
      <w:r w:rsidRPr="00DF4D38">
        <w:rPr>
          <w:rFonts w:cs="Arial"/>
          <w:b/>
          <w:i/>
          <w:sz w:val="16"/>
          <w:szCs w:val="16"/>
        </w:rPr>
        <w:t xml:space="preserve">Authorized </w:t>
      </w:r>
      <w:r>
        <w:rPr>
          <w:rFonts w:cs="Arial"/>
          <w:b/>
          <w:i/>
          <w:sz w:val="16"/>
          <w:szCs w:val="16"/>
        </w:rPr>
        <w:t xml:space="preserve">Auction </w:t>
      </w:r>
      <w:r w:rsidRPr="00DF4D38">
        <w:rPr>
          <w:rFonts w:cs="Arial"/>
          <w:b/>
          <w:i/>
          <w:sz w:val="16"/>
          <w:szCs w:val="16"/>
        </w:rPr>
        <w:t>Representative</w:t>
      </w:r>
      <w:r w:rsidRPr="00DF4D38">
        <w:rPr>
          <w:rFonts w:cs="Arial"/>
          <w:b/>
          <w:i/>
          <w:sz w:val="16"/>
          <w:szCs w:val="16"/>
        </w:rPr>
        <w:tab/>
        <w:t xml:space="preserve">Date </w:t>
      </w:r>
    </w:p>
    <w:p w:rsidR="00195C77" w:rsidRPr="00DF4D38" w:rsidRDefault="00195C77" w:rsidP="00195C77">
      <w:pPr>
        <w:rPr>
          <w:rFonts w:cs="Arial"/>
        </w:rPr>
      </w:pPr>
    </w:p>
    <w:tbl>
      <w:tblPr>
        <w:tblW w:w="0" w:type="auto"/>
        <w:tblLayout w:type="fixed"/>
        <w:tblLook w:val="01E0" w:firstRow="1" w:lastRow="1" w:firstColumn="1" w:lastColumn="1" w:noHBand="0" w:noVBand="0"/>
      </w:tblPr>
      <w:tblGrid>
        <w:gridCol w:w="3798"/>
      </w:tblGrid>
      <w:tr w:rsidR="00195C77" w:rsidRPr="00150B3E">
        <w:tc>
          <w:tcPr>
            <w:tcW w:w="3798" w:type="dxa"/>
            <w:tcBorders>
              <w:bottom w:val="single" w:sz="4" w:space="0" w:color="auto"/>
            </w:tcBorders>
          </w:tcPr>
          <w:p w:rsidR="00195C77" w:rsidRPr="00150B3E" w:rsidRDefault="00886ED6" w:rsidP="00296421">
            <w:pPr>
              <w:pStyle w:val="UserInputField"/>
              <w:rPr>
                <w:rFonts w:cs="Arial"/>
                <w:szCs w:val="22"/>
              </w:rPr>
            </w:pPr>
            <w:r>
              <w:rPr>
                <w:rFonts w:cs="Arial"/>
                <w:szCs w:val="22"/>
              </w:rPr>
              <w:fldChar w:fldCharType="begin">
                <w:ffData>
                  <w:name w:val="Text44"/>
                  <w:enabled/>
                  <w:calcOnExit w:val="0"/>
                  <w:textInput/>
                </w:ffData>
              </w:fldChar>
            </w:r>
            <w:bookmarkStart w:id="49" w:name="Text44"/>
            <w:r>
              <w:rPr>
                <w:rFonts w:cs="Arial"/>
                <w:szCs w:val="22"/>
              </w:rPr>
              <w:instrText xml:space="preserve"> FORMTEXT </w:instrText>
            </w:r>
            <w:r>
              <w:rPr>
                <w:rFonts w:cs="Arial"/>
                <w:szCs w:val="22"/>
              </w:rPr>
            </w:r>
            <w:r>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Pr>
                <w:rFonts w:cs="Arial"/>
                <w:szCs w:val="22"/>
              </w:rPr>
              <w:fldChar w:fldCharType="end"/>
            </w:r>
            <w:bookmarkEnd w:id="49"/>
          </w:p>
        </w:tc>
      </w:tr>
    </w:tbl>
    <w:p w:rsidR="00195C77" w:rsidRPr="00DF4D38" w:rsidRDefault="00195C77" w:rsidP="00195C77">
      <w:pPr>
        <w:tabs>
          <w:tab w:val="left" w:pos="3960"/>
        </w:tabs>
        <w:rPr>
          <w:rFonts w:cs="Arial"/>
          <w:b/>
          <w:i/>
          <w:sz w:val="16"/>
          <w:szCs w:val="16"/>
        </w:rPr>
      </w:pPr>
      <w:r>
        <w:rPr>
          <w:rFonts w:cs="Arial"/>
          <w:b/>
          <w:i/>
          <w:sz w:val="16"/>
          <w:szCs w:val="16"/>
        </w:rPr>
        <w:t>Name in Print</w:t>
      </w:r>
      <w:r w:rsidRPr="00DF4D38">
        <w:rPr>
          <w:rFonts w:cs="Arial"/>
          <w:b/>
          <w:i/>
          <w:sz w:val="16"/>
          <w:szCs w:val="16"/>
        </w:rPr>
        <w:t xml:space="preserve"> </w:t>
      </w:r>
    </w:p>
    <w:p w:rsidR="001C1BFE" w:rsidRPr="00DF4D38" w:rsidRDefault="001C1BFE" w:rsidP="001C1BFE">
      <w:pPr>
        <w:rPr>
          <w:rFonts w:cs="Arial"/>
        </w:rPr>
      </w:pPr>
    </w:p>
    <w:tbl>
      <w:tblPr>
        <w:tblW w:w="0" w:type="auto"/>
        <w:tblLayout w:type="fixed"/>
        <w:tblLook w:val="01E0" w:firstRow="1" w:lastRow="1" w:firstColumn="1" w:lastColumn="1" w:noHBand="0" w:noVBand="0"/>
      </w:tblPr>
      <w:tblGrid>
        <w:gridCol w:w="3798"/>
      </w:tblGrid>
      <w:tr w:rsidR="001C1BFE" w:rsidRPr="00B169D6">
        <w:tc>
          <w:tcPr>
            <w:tcW w:w="3798" w:type="dxa"/>
            <w:tcBorders>
              <w:bottom w:val="single" w:sz="4" w:space="0" w:color="auto"/>
            </w:tcBorders>
          </w:tcPr>
          <w:p w:rsidR="001C1BFE" w:rsidRPr="00B169D6" w:rsidRDefault="00886ED6" w:rsidP="001C1BFE">
            <w:pPr>
              <w:pStyle w:val="UserInputField"/>
              <w:rPr>
                <w:rFonts w:cs="Arial"/>
                <w:szCs w:val="22"/>
              </w:rPr>
            </w:pPr>
            <w:r>
              <w:rPr>
                <w:rFonts w:cs="Arial"/>
                <w:szCs w:val="22"/>
              </w:rPr>
              <w:fldChar w:fldCharType="begin">
                <w:ffData>
                  <w:name w:val="Text45"/>
                  <w:enabled/>
                  <w:calcOnExit w:val="0"/>
                  <w:textInput/>
                </w:ffData>
              </w:fldChar>
            </w:r>
            <w:bookmarkStart w:id="50" w:name="Text45"/>
            <w:r>
              <w:rPr>
                <w:rFonts w:cs="Arial"/>
                <w:szCs w:val="22"/>
              </w:rPr>
              <w:instrText xml:space="preserve"> FORMTEXT </w:instrText>
            </w:r>
            <w:r>
              <w:rPr>
                <w:rFonts w:cs="Arial"/>
                <w:szCs w:val="22"/>
              </w:rPr>
            </w:r>
            <w:r>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Pr>
                <w:rFonts w:cs="Arial"/>
                <w:szCs w:val="22"/>
              </w:rPr>
              <w:fldChar w:fldCharType="end"/>
            </w:r>
            <w:bookmarkEnd w:id="50"/>
          </w:p>
        </w:tc>
      </w:tr>
    </w:tbl>
    <w:p w:rsidR="001C1BFE" w:rsidRPr="00DF4D38" w:rsidRDefault="001C1BFE" w:rsidP="001C1BFE">
      <w:pPr>
        <w:tabs>
          <w:tab w:val="left" w:pos="3960"/>
        </w:tabs>
        <w:rPr>
          <w:rFonts w:cs="Arial"/>
          <w:b/>
          <w:i/>
          <w:sz w:val="16"/>
          <w:szCs w:val="16"/>
        </w:rPr>
      </w:pPr>
      <w:r w:rsidRPr="00DF4D38">
        <w:rPr>
          <w:rFonts w:cs="Arial"/>
          <w:b/>
          <w:i/>
          <w:sz w:val="16"/>
          <w:szCs w:val="16"/>
        </w:rPr>
        <w:t xml:space="preserve">Title </w:t>
      </w:r>
    </w:p>
    <w:p w:rsidR="00D90A8B" w:rsidRDefault="00D90A8B" w:rsidP="001C1BFE">
      <w:pPr>
        <w:autoSpaceDE w:val="0"/>
        <w:autoSpaceDN w:val="0"/>
        <w:adjustRightInd w:val="0"/>
        <w:rPr>
          <w:rFonts w:cs="Arial"/>
        </w:rPr>
      </w:pPr>
    </w:p>
    <w:p w:rsidR="0033714C" w:rsidRDefault="0033714C" w:rsidP="001C1BFE">
      <w:pPr>
        <w:autoSpaceDE w:val="0"/>
        <w:autoSpaceDN w:val="0"/>
        <w:adjustRightInd w:val="0"/>
        <w:rPr>
          <w:rFonts w:cs="Arial"/>
        </w:rPr>
      </w:pPr>
    </w:p>
    <w:p w:rsidR="0033714C" w:rsidRDefault="0033714C" w:rsidP="001C1BFE">
      <w:pPr>
        <w:autoSpaceDE w:val="0"/>
        <w:autoSpaceDN w:val="0"/>
        <w:adjustRightInd w:val="0"/>
        <w:rPr>
          <w:rFonts w:cs="Arial"/>
        </w:rPr>
      </w:pPr>
    </w:p>
    <w:p w:rsidR="0033714C" w:rsidRDefault="0033714C" w:rsidP="001C1BFE">
      <w:pPr>
        <w:autoSpaceDE w:val="0"/>
        <w:autoSpaceDN w:val="0"/>
        <w:adjustRightInd w:val="0"/>
        <w:rPr>
          <w:rFonts w:cs="Arial"/>
        </w:rPr>
      </w:pPr>
    </w:p>
    <w:p w:rsidR="0033714C" w:rsidRDefault="0033714C" w:rsidP="001C1BFE">
      <w:pPr>
        <w:autoSpaceDE w:val="0"/>
        <w:autoSpaceDN w:val="0"/>
        <w:adjustRightInd w:val="0"/>
        <w:rPr>
          <w:rFonts w:cs="Arial"/>
        </w:rPr>
      </w:pPr>
    </w:p>
    <w:p w:rsidR="00195C77" w:rsidRDefault="00195C77" w:rsidP="001C1BFE">
      <w:pPr>
        <w:autoSpaceDE w:val="0"/>
        <w:autoSpaceDN w:val="0"/>
        <w:adjustRightInd w:val="0"/>
        <w:rPr>
          <w:rFonts w:cs="Arial"/>
        </w:rPr>
      </w:pPr>
    </w:p>
    <w:p w:rsidR="00195C77" w:rsidRPr="00DF4D38" w:rsidRDefault="00195C77" w:rsidP="001C1BFE">
      <w:pPr>
        <w:autoSpaceDE w:val="0"/>
        <w:autoSpaceDN w:val="0"/>
        <w:adjustRightInd w:val="0"/>
        <w:rPr>
          <w:rFonts w:cs="Arial"/>
        </w:rPr>
      </w:pPr>
    </w:p>
    <w:p w:rsidR="001C1BFE" w:rsidRPr="00DF4D38" w:rsidRDefault="001C1BFE" w:rsidP="001C1BFE">
      <w:pPr>
        <w:autoSpaceDE w:val="0"/>
        <w:autoSpaceDN w:val="0"/>
        <w:adjustRightInd w:val="0"/>
        <w:rPr>
          <w:rFonts w:cs="Arial"/>
        </w:rPr>
      </w:pPr>
    </w:p>
    <w:p w:rsidR="001C1BFE" w:rsidRDefault="001C1BFE" w:rsidP="001C1BFE"/>
    <w:tbl>
      <w:tblPr>
        <w:tblpPr w:leftFromText="180" w:rightFromText="180" w:vertAnchor="text" w:horzAnchor="margin" w:tblpY="42"/>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2"/>
        <w:gridCol w:w="8928"/>
      </w:tblGrid>
      <w:tr w:rsidR="0013789A" w:rsidRPr="00B169D6" w:rsidTr="0013789A">
        <w:tc>
          <w:tcPr>
            <w:tcW w:w="432" w:type="dxa"/>
            <w:tcBorders>
              <w:top w:val="nil"/>
              <w:left w:val="nil"/>
              <w:bottom w:val="nil"/>
              <w:right w:val="nil"/>
            </w:tcBorders>
            <w:tcMar>
              <w:left w:w="0" w:type="dxa"/>
              <w:right w:w="0" w:type="dxa"/>
            </w:tcMar>
            <w:vAlign w:val="center"/>
          </w:tcPr>
          <w:p w:rsidR="0013789A" w:rsidRPr="00B169D6" w:rsidRDefault="0013789A" w:rsidP="0013789A">
            <w:pPr>
              <w:pStyle w:val="UserInputField"/>
              <w:jc w:val="center"/>
              <w:rPr>
                <w:rFonts w:cs="Arial"/>
                <w:szCs w:val="22"/>
              </w:rPr>
            </w:pPr>
            <w:r w:rsidRPr="00B169D6">
              <w:rPr>
                <w:rFonts w:cs="Arial"/>
                <w:b/>
                <w:i/>
                <w:sz w:val="16"/>
                <w:szCs w:val="16"/>
              </w:rPr>
              <w:t>Yes</w:t>
            </w:r>
          </w:p>
        </w:tc>
        <w:tc>
          <w:tcPr>
            <w:tcW w:w="8928" w:type="dxa"/>
            <w:tcBorders>
              <w:top w:val="nil"/>
              <w:left w:val="nil"/>
              <w:bottom w:val="nil"/>
              <w:right w:val="nil"/>
            </w:tcBorders>
            <w:vAlign w:val="center"/>
          </w:tcPr>
          <w:p w:rsidR="0013789A" w:rsidRPr="00B169D6" w:rsidRDefault="0013789A" w:rsidP="0013789A">
            <w:pPr>
              <w:rPr>
                <w:rFonts w:cs="Arial"/>
                <w:szCs w:val="22"/>
              </w:rPr>
            </w:pPr>
          </w:p>
        </w:tc>
      </w:tr>
      <w:tr w:rsidR="0013789A" w:rsidRPr="00B169D6" w:rsidTr="0013789A">
        <w:tc>
          <w:tcPr>
            <w:tcW w:w="432" w:type="dxa"/>
            <w:tcBorders>
              <w:top w:val="nil"/>
              <w:left w:val="nil"/>
              <w:bottom w:val="nil"/>
              <w:right w:val="nil"/>
            </w:tcBorders>
          </w:tcPr>
          <w:p w:rsidR="0013789A" w:rsidRPr="00B169D6" w:rsidRDefault="0013789A" w:rsidP="0013789A">
            <w:pPr>
              <w:pStyle w:val="UserInputField"/>
              <w:jc w:val="center"/>
              <w:rPr>
                <w:rFonts w:cs="Arial"/>
                <w:szCs w:val="22"/>
              </w:rPr>
            </w:pPr>
            <w:r w:rsidRPr="00B169D6">
              <w:rPr>
                <w:rFonts w:cs="Arial"/>
                <w:szCs w:val="22"/>
              </w:rPr>
              <w:fldChar w:fldCharType="begin">
                <w:ffData>
                  <w:name w:val="Check1"/>
                  <w:enabled/>
                  <w:calcOnExit w:val="0"/>
                  <w:checkBox>
                    <w:sizeAuto/>
                    <w:default w:val="0"/>
                  </w:checkBox>
                </w:ffData>
              </w:fldChar>
            </w:r>
            <w:r w:rsidRPr="00B169D6">
              <w:rPr>
                <w:rFonts w:cs="Arial"/>
                <w:szCs w:val="22"/>
              </w:rPr>
              <w:instrText xml:space="preserve"> FORMCHECKBOX </w:instrText>
            </w:r>
            <w:r w:rsidR="00CC2E58">
              <w:rPr>
                <w:rFonts w:cs="Arial"/>
                <w:szCs w:val="22"/>
              </w:rPr>
            </w:r>
            <w:r w:rsidR="00CC2E58">
              <w:rPr>
                <w:rFonts w:cs="Arial"/>
                <w:szCs w:val="22"/>
              </w:rPr>
              <w:fldChar w:fldCharType="separate"/>
            </w:r>
            <w:r w:rsidRPr="00B169D6">
              <w:rPr>
                <w:rFonts w:cs="Arial"/>
                <w:szCs w:val="22"/>
              </w:rPr>
              <w:fldChar w:fldCharType="end"/>
            </w:r>
          </w:p>
        </w:tc>
        <w:tc>
          <w:tcPr>
            <w:tcW w:w="8928" w:type="dxa"/>
            <w:tcBorders>
              <w:top w:val="nil"/>
              <w:left w:val="nil"/>
              <w:bottom w:val="nil"/>
              <w:right w:val="nil"/>
            </w:tcBorders>
          </w:tcPr>
          <w:p w:rsidR="0013789A" w:rsidRPr="00B169D6" w:rsidRDefault="0013789A" w:rsidP="0013789A">
            <w:pPr>
              <w:rPr>
                <w:rFonts w:cs="Arial"/>
              </w:rPr>
            </w:pPr>
            <w:r w:rsidRPr="00B169D6">
              <w:rPr>
                <w:rFonts w:cs="Arial"/>
              </w:rPr>
              <w:t>Do you assert that the submitted information on “Form 8 – Attestations” is confidential?</w:t>
            </w:r>
          </w:p>
        </w:tc>
      </w:tr>
    </w:tbl>
    <w:p w:rsidR="001C1BFE" w:rsidRPr="00593EE7" w:rsidRDefault="001C1BFE" w:rsidP="0033714C"/>
    <w:sectPr w:rsidR="001C1BFE" w:rsidRPr="00593EE7" w:rsidSect="00252DE2">
      <w:headerReference w:type="even" r:id="rId24"/>
      <w:footerReference w:type="even" r:id="rId25"/>
      <w:headerReference w:type="first" r:id="rId26"/>
      <w:footerReference w:type="first" r:id="rId27"/>
      <w:pgSz w:w="12240" w:h="15840" w:code="1"/>
      <w:pgMar w:top="1440" w:right="1440" w:bottom="1440" w:left="144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2E58" w:rsidRDefault="00CC2E58">
      <w:r>
        <w:separator/>
      </w:r>
    </w:p>
  </w:endnote>
  <w:endnote w:type="continuationSeparator" w:id="0">
    <w:p w:rsidR="00CC2E58" w:rsidRDefault="00CC2E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00C8" w:rsidRPr="004E51BC" w:rsidRDefault="000800C8" w:rsidP="001C1BFE">
    <w:pPr>
      <w:pStyle w:val="Footer"/>
      <w:tabs>
        <w:tab w:val="clear" w:pos="4320"/>
        <w:tab w:val="clear" w:pos="8640"/>
        <w:tab w:val="center" w:pos="4680"/>
        <w:tab w:val="right" w:pos="9360"/>
      </w:tabs>
      <w:rPr>
        <w:szCs w:val="20"/>
      </w:rPr>
    </w:pPr>
    <w:r>
      <w:t xml:space="preserve">Issued on </w:t>
    </w:r>
    <w:r w:rsidR="008E049A">
      <w:t>October 08</w:t>
    </w:r>
    <w:r w:rsidR="00F520EC" w:rsidRPr="00F520EC">
      <w:t>, 2019</w:t>
    </w:r>
    <w:r w:rsidRPr="004E51BC">
      <w:tab/>
    </w:r>
    <w:r w:rsidRPr="004E51BC">
      <w:tab/>
      <w:t xml:space="preserve">Page </w:t>
    </w:r>
    <w:r>
      <w:fldChar w:fldCharType="begin"/>
    </w:r>
    <w:r>
      <w:instrText xml:space="preserve"> PAGE   \* MERGEFORMAT </w:instrText>
    </w:r>
    <w:r>
      <w:fldChar w:fldCharType="separate"/>
    </w:r>
    <w:r w:rsidR="00016FD8">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00C8" w:rsidRPr="007A421E" w:rsidRDefault="000800C8" w:rsidP="001C1BFE">
    <w:pPr>
      <w:pStyle w:val="Footer"/>
      <w:tabs>
        <w:tab w:val="clear" w:pos="4320"/>
        <w:tab w:val="clear" w:pos="8640"/>
        <w:tab w:val="center" w:pos="4680"/>
        <w:tab w:val="right" w:pos="9360"/>
      </w:tabs>
      <w:rPr>
        <w:rFonts w:cs="Arial"/>
      </w:rPr>
    </w:pPr>
    <w:r>
      <w:t>Issued on January 12, 2009</w:t>
    </w:r>
    <w:r w:rsidRPr="00DF4D38">
      <w:tab/>
    </w:r>
    <w:r w:rsidRPr="00DF4D38">
      <w:tab/>
      <w:t xml:space="preserve">Page </w:t>
    </w:r>
    <w:r w:rsidRPr="00DF4D38">
      <w:fldChar w:fldCharType="begin"/>
    </w:r>
    <w:r w:rsidRPr="00DF4D38">
      <w:instrText xml:space="preserve"> PAGE </w:instrText>
    </w:r>
    <w:r w:rsidRPr="00DF4D38">
      <w:fldChar w:fldCharType="separate"/>
    </w:r>
    <w:r>
      <w:rPr>
        <w:noProof/>
      </w:rPr>
      <w:t>xiii</w:t>
    </w:r>
    <w:r w:rsidRPr="00DF4D38">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00C8" w:rsidRDefault="000800C8" w:rsidP="001C1BFE">
    <w:pPr>
      <w:pStyle w:val="Footer"/>
      <w:tabs>
        <w:tab w:val="clear" w:pos="4320"/>
        <w:tab w:val="clear" w:pos="8640"/>
        <w:tab w:val="center" w:pos="4680"/>
        <w:tab w:val="right" w:pos="9360"/>
      </w:tabs>
    </w:pPr>
    <w:r w:rsidRPr="00886ED6">
      <w:rPr>
        <w:i/>
      </w:rPr>
      <w:t>Qualification Application</w:t>
    </w:r>
    <w:r>
      <w:t xml:space="preserve"> </w:t>
    </w:r>
    <w:r w:rsidRPr="00886ED6">
      <w:rPr>
        <w:i/>
      </w:rPr>
      <w:t>– Version 3.</w:t>
    </w:r>
    <w:r w:rsidR="00D86322">
      <w:rPr>
        <w:i/>
      </w:rPr>
      <w:t>3</w:t>
    </w:r>
    <w:r w:rsidRPr="004E51BC">
      <w:tab/>
    </w:r>
    <w:r w:rsidRPr="004E51BC">
      <w:tab/>
      <w:t xml:space="preserve">Page </w:t>
    </w:r>
    <w:r>
      <w:fldChar w:fldCharType="begin"/>
    </w:r>
    <w:r>
      <w:instrText xml:space="preserve"> PAGE   \* MERGEFORMAT </w:instrText>
    </w:r>
    <w:r>
      <w:fldChar w:fldCharType="separate"/>
    </w:r>
    <w:r w:rsidR="00016FD8">
      <w:rPr>
        <w:noProof/>
      </w:rPr>
      <w:t>3</w:t>
    </w:r>
    <w:r>
      <w:fldChar w:fldCharType="end"/>
    </w:r>
  </w:p>
  <w:p w:rsidR="000800C8" w:rsidRPr="004E51BC" w:rsidRDefault="000800C8" w:rsidP="001C1BFE">
    <w:pPr>
      <w:pStyle w:val="Footer"/>
      <w:tabs>
        <w:tab w:val="clear" w:pos="4320"/>
        <w:tab w:val="clear" w:pos="8640"/>
        <w:tab w:val="center" w:pos="4680"/>
        <w:tab w:val="right" w:pos="9360"/>
      </w:tabs>
      <w:rPr>
        <w:szCs w:val="20"/>
      </w:rPr>
    </w:pPr>
    <w:r>
      <w:t xml:space="preserve">Issued on </w:t>
    </w:r>
    <w:r w:rsidR="008E049A">
      <w:t>October</w:t>
    </w:r>
    <w:r w:rsidR="000F1BEA">
      <w:t xml:space="preserve"> </w:t>
    </w:r>
    <w:r w:rsidR="008E049A">
      <w:t>08</w:t>
    </w:r>
    <w:r w:rsidR="00F520EC" w:rsidRPr="00F520EC">
      <w:t>, 2019</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00C8" w:rsidRDefault="000800C8" w:rsidP="001C1BF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13</w:t>
    </w:r>
    <w:r>
      <w:rPr>
        <w:rStyle w:val="PageNumber"/>
      </w:rPr>
      <w:fldChar w:fldCharType="end"/>
    </w:r>
  </w:p>
  <w:p w:rsidR="000800C8" w:rsidRDefault="000800C8" w:rsidP="001C1BFE">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00C8" w:rsidRDefault="000800C8">
    <w:pPr>
      <w:pStyle w:val="Footer"/>
    </w:pPr>
    <w:r>
      <w:rPr>
        <w:noProof/>
      </w:rPr>
      <w:drawing>
        <wp:anchor distT="0" distB="0" distL="114300" distR="114300" simplePos="0" relativeHeight="251658240" behindDoc="1" locked="0" layoutInCell="1" allowOverlap="1">
          <wp:simplePos x="0" y="0"/>
          <wp:positionH relativeFrom="page">
            <wp:align>center</wp:align>
          </wp:positionH>
          <wp:positionV relativeFrom="page">
            <wp:posOffset>9613900</wp:posOffset>
          </wp:positionV>
          <wp:extent cx="6197600" cy="114300"/>
          <wp:effectExtent l="0" t="0" r="0" b="0"/>
          <wp:wrapNone/>
          <wp:docPr id="13" name="Picture 13" descr="address-galli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address-galliar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7600" cy="11430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00C8" w:rsidRDefault="000800C8" w:rsidP="001C1BF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13</w:t>
    </w:r>
    <w:r>
      <w:rPr>
        <w:rStyle w:val="PageNumber"/>
      </w:rPr>
      <w:fldChar w:fldCharType="end"/>
    </w:r>
  </w:p>
  <w:p w:rsidR="000800C8" w:rsidRDefault="000800C8" w:rsidP="001C1BFE">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00C8" w:rsidRDefault="000800C8">
    <w:pPr>
      <w:pStyle w:val="Footer"/>
    </w:pPr>
    <w:r>
      <w:rPr>
        <w:noProof/>
      </w:rPr>
      <w:drawing>
        <wp:anchor distT="0" distB="0" distL="114300" distR="114300" simplePos="0" relativeHeight="251656192" behindDoc="1" locked="0" layoutInCell="1" allowOverlap="1">
          <wp:simplePos x="0" y="0"/>
          <wp:positionH relativeFrom="page">
            <wp:align>center</wp:align>
          </wp:positionH>
          <wp:positionV relativeFrom="page">
            <wp:posOffset>9613900</wp:posOffset>
          </wp:positionV>
          <wp:extent cx="6197600" cy="114300"/>
          <wp:effectExtent l="0" t="0" r="0" b="0"/>
          <wp:wrapNone/>
          <wp:docPr id="1" name="Picture 1" descr="address-galli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ddress-galliar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7600" cy="11430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2E58" w:rsidRDefault="00CC2E58">
      <w:r>
        <w:separator/>
      </w:r>
    </w:p>
  </w:footnote>
  <w:footnote w:type="continuationSeparator" w:id="0">
    <w:p w:rsidR="00CC2E58" w:rsidRDefault="00CC2E58">
      <w:r>
        <w:continuationSeparator/>
      </w:r>
    </w:p>
  </w:footnote>
  <w:footnote w:id="1">
    <w:p w:rsidR="000800C8" w:rsidRPr="00B57068" w:rsidRDefault="000800C8">
      <w:pPr>
        <w:pStyle w:val="FootnoteText"/>
      </w:pPr>
      <w:r>
        <w:rPr>
          <w:rStyle w:val="FootnoteReference"/>
        </w:rPr>
        <w:footnoteRef/>
      </w:r>
      <w:r>
        <w:t xml:space="preserve"> </w:t>
      </w:r>
      <w:r w:rsidRPr="00B57068">
        <w:t xml:space="preserve">A material change is a change to any application </w:t>
      </w:r>
      <w:r>
        <w:t>information</w:t>
      </w:r>
      <w:r w:rsidRPr="00B57068">
        <w:t xml:space="preserve"> that is of decisional or informational significance. More information is provided in the auction materials for the particular auction.</w:t>
      </w:r>
    </w:p>
  </w:footnote>
  <w:footnote w:id="2">
    <w:p w:rsidR="000800C8" w:rsidRDefault="000800C8">
      <w:pPr>
        <w:pStyle w:val="FootnoteText"/>
      </w:pPr>
      <w:r>
        <w:rPr>
          <w:rStyle w:val="FootnoteReference"/>
        </w:rPr>
        <w:footnoteRef/>
      </w:r>
      <w:r>
        <w:t xml:space="preserve"> For purposes of the </w:t>
      </w:r>
      <w:r w:rsidRPr="001636EE">
        <w:rPr>
          <w:i/>
        </w:rPr>
        <w:t>Qualification Application</w:t>
      </w:r>
      <w:r>
        <w:t>, any unit that serves an electricity generator with a nameplate capacity equal to or greater than 25 MWe is considered a generation unit, and any facility that includes one or more generation units is considered a generation source.</w:t>
      </w:r>
    </w:p>
  </w:footnote>
  <w:footnote w:id="3">
    <w:p w:rsidR="000800C8" w:rsidRDefault="000800C8">
      <w:pPr>
        <w:pStyle w:val="FootnoteText"/>
      </w:pPr>
      <w:r>
        <w:rPr>
          <w:rStyle w:val="FootnoteReference"/>
        </w:rPr>
        <w:footnoteRef/>
      </w:r>
      <w:r>
        <w:t xml:space="preserve"> Commodities include air emissions allowances, permits, Renewable Energy Credits, or other market instruments.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00C8" w:rsidRDefault="000800C8">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00C8" w:rsidRDefault="000800C8">
    <w:pPr>
      <w:pStyle w:val="Header"/>
      <w:jc w:val="center"/>
    </w:pPr>
    <w:r>
      <w:rPr>
        <w:noProof/>
      </w:rPr>
      <w:drawing>
        <wp:anchor distT="0" distB="0" distL="114300" distR="114300" simplePos="0" relativeHeight="251657216" behindDoc="1" locked="0" layoutInCell="1" allowOverlap="1">
          <wp:simplePos x="0" y="0"/>
          <wp:positionH relativeFrom="column">
            <wp:align>center</wp:align>
          </wp:positionH>
          <wp:positionV relativeFrom="page">
            <wp:posOffset>444500</wp:posOffset>
          </wp:positionV>
          <wp:extent cx="1612900" cy="266700"/>
          <wp:effectExtent l="0" t="0" r="0" b="0"/>
          <wp:wrapNone/>
          <wp:docPr id="2" name="Picture 2" descr="WE_Logo small [conver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E_Logo small [conver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2900" cy="2667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00C8" w:rsidRDefault="000800C8">
    <w:pPr>
      <w:pStyle w:val="Header"/>
    </w:pPr>
    <w:r w:rsidRPr="00886ED6">
      <w:rPr>
        <w:i/>
      </w:rPr>
      <w:t>Qualification Application</w:t>
    </w:r>
    <w:r>
      <w:t xml:space="preserve"> </w:t>
    </w:r>
    <w:r w:rsidRPr="00886ED6">
      <w:rPr>
        <w:i/>
      </w:rPr>
      <w:t>– Version 3.</w:t>
    </w:r>
    <w:r w:rsidR="00D86322">
      <w:rPr>
        <w:i/>
      </w:rPr>
      <w:t>3</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00C8" w:rsidRPr="007A421E" w:rsidRDefault="000800C8" w:rsidP="001C1BFE">
    <w:pPr>
      <w:pStyle w:val="Header"/>
      <w:tabs>
        <w:tab w:val="right" w:pos="9360"/>
      </w:tabs>
      <w:rPr>
        <w:rFonts w:cs="Arial"/>
        <w:szCs w:val="20"/>
      </w:rPr>
    </w:pPr>
    <w:r w:rsidRPr="00CE27A9">
      <w:rPr>
        <w:rFonts w:cs="Arial"/>
        <w:i/>
        <w:szCs w:val="20"/>
      </w:rPr>
      <w:t xml:space="preserve">Qualification Application – Version </w:t>
    </w:r>
    <w:r>
      <w:rPr>
        <w:rFonts w:cs="Arial"/>
        <w:i/>
        <w:szCs w:val="20"/>
      </w:rPr>
      <w:t>3.0</w:t>
    </w:r>
  </w:p>
  <w:p w:rsidR="000800C8" w:rsidRPr="007A421E" w:rsidRDefault="000800C8" w:rsidP="001C1BFE">
    <w:pPr>
      <w:pStyle w:val="Header"/>
      <w:tabs>
        <w:tab w:val="right" w:pos="9360"/>
      </w:tabs>
      <w:rPr>
        <w:rFonts w:cs="Arial"/>
        <w:szCs w:val="20"/>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00C8" w:rsidRDefault="000800C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00C8" w:rsidRDefault="000800C8">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00C8" w:rsidRPr="00886ED6" w:rsidRDefault="000800C8" w:rsidP="00F03A5C">
    <w:pPr>
      <w:pStyle w:val="Header"/>
      <w:tabs>
        <w:tab w:val="right" w:pos="9360"/>
      </w:tabs>
    </w:pPr>
    <w:r>
      <w:fldChar w:fldCharType="begin"/>
    </w:r>
    <w:r>
      <w:instrText xml:space="preserve"> STYLEREF  QA_Applicant  \* MERGEFORMAT </w:instrText>
    </w:r>
    <w:r>
      <w:fldChar w:fldCharType="end"/>
    </w:r>
    <w:r>
      <w:tab/>
    </w:r>
    <w:r>
      <w:fldChar w:fldCharType="begin"/>
    </w:r>
    <w:r>
      <w:instrText xml:space="preserve"> STYLEREF  QA_Date  \* MERGEFORMAT </w:instrTex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00C8" w:rsidRDefault="000800C8">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00C8" w:rsidRDefault="000800C8">
    <w:pPr>
      <w:pStyle w:val="Header"/>
      <w:jc w:val="center"/>
    </w:pPr>
    <w:r>
      <w:rPr>
        <w:noProof/>
      </w:rPr>
      <w:drawing>
        <wp:anchor distT="0" distB="0" distL="114300" distR="114300" simplePos="0" relativeHeight="251659264" behindDoc="1" locked="0" layoutInCell="1" allowOverlap="1">
          <wp:simplePos x="0" y="0"/>
          <wp:positionH relativeFrom="column">
            <wp:align>center</wp:align>
          </wp:positionH>
          <wp:positionV relativeFrom="page">
            <wp:posOffset>444500</wp:posOffset>
          </wp:positionV>
          <wp:extent cx="1612900" cy="266700"/>
          <wp:effectExtent l="0" t="0" r="0" b="0"/>
          <wp:wrapNone/>
          <wp:docPr id="14" name="Picture 14" descr="WE_Logo small [conver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WE_Logo small [conver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2900" cy="2667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00C8" w:rsidRDefault="000800C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A"/>
    <w:multiLevelType w:val="multilevel"/>
    <w:tmpl w:val="0000000A"/>
    <w:name w:val="WW8Num1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800"/>
        </w:tabs>
        <w:ind w:left="1800" w:hanging="360"/>
      </w:pPr>
      <w:rPr>
        <w:rFonts w:ascii="Courier New" w:hAnsi="Courier New"/>
      </w:rPr>
    </w:lvl>
    <w:lvl w:ilvl="2">
      <w:start w:val="1"/>
      <w:numFmt w:val="bullet"/>
      <w:lvlText w:val=""/>
      <w:lvlJc w:val="left"/>
      <w:pPr>
        <w:tabs>
          <w:tab w:val="num" w:pos="2520"/>
        </w:tabs>
        <w:ind w:left="2520" w:hanging="360"/>
      </w:pPr>
      <w:rPr>
        <w:rFonts w:ascii="Wingdings" w:hAnsi="Wingdings"/>
      </w:rPr>
    </w:lvl>
    <w:lvl w:ilvl="3">
      <w:start w:val="1"/>
      <w:numFmt w:val="bullet"/>
      <w:lvlText w:val=""/>
      <w:lvlJc w:val="left"/>
      <w:pPr>
        <w:tabs>
          <w:tab w:val="num" w:pos="3240"/>
        </w:tabs>
        <w:ind w:left="3240" w:hanging="360"/>
      </w:pPr>
      <w:rPr>
        <w:rFonts w:ascii="Symbol" w:hAnsi="Symbol"/>
      </w:rPr>
    </w:lvl>
    <w:lvl w:ilvl="4">
      <w:start w:val="1"/>
      <w:numFmt w:val="bullet"/>
      <w:lvlText w:val="o"/>
      <w:lvlJc w:val="left"/>
      <w:pPr>
        <w:tabs>
          <w:tab w:val="num" w:pos="3960"/>
        </w:tabs>
        <w:ind w:left="3960" w:hanging="360"/>
      </w:pPr>
      <w:rPr>
        <w:rFonts w:ascii="Courier New" w:hAnsi="Courier New"/>
      </w:rPr>
    </w:lvl>
    <w:lvl w:ilvl="5">
      <w:start w:val="1"/>
      <w:numFmt w:val="bullet"/>
      <w:lvlText w:val=""/>
      <w:lvlJc w:val="left"/>
      <w:pPr>
        <w:tabs>
          <w:tab w:val="num" w:pos="4680"/>
        </w:tabs>
        <w:ind w:left="4680" w:hanging="360"/>
      </w:pPr>
      <w:rPr>
        <w:rFonts w:ascii="Wingdings" w:hAnsi="Wingdings"/>
      </w:rPr>
    </w:lvl>
    <w:lvl w:ilvl="6">
      <w:start w:val="1"/>
      <w:numFmt w:val="bullet"/>
      <w:lvlText w:val=""/>
      <w:lvlJc w:val="left"/>
      <w:pPr>
        <w:tabs>
          <w:tab w:val="num" w:pos="5400"/>
        </w:tabs>
        <w:ind w:left="5400" w:hanging="360"/>
      </w:pPr>
      <w:rPr>
        <w:rFonts w:ascii="Symbol" w:hAnsi="Symbol"/>
      </w:rPr>
    </w:lvl>
    <w:lvl w:ilvl="7">
      <w:start w:val="1"/>
      <w:numFmt w:val="bullet"/>
      <w:lvlText w:val="o"/>
      <w:lvlJc w:val="left"/>
      <w:pPr>
        <w:tabs>
          <w:tab w:val="num" w:pos="6120"/>
        </w:tabs>
        <w:ind w:left="6120" w:hanging="360"/>
      </w:pPr>
      <w:rPr>
        <w:rFonts w:ascii="Courier New" w:hAnsi="Courier New"/>
      </w:rPr>
    </w:lvl>
    <w:lvl w:ilvl="8">
      <w:start w:val="1"/>
      <w:numFmt w:val="bullet"/>
      <w:lvlText w:val=""/>
      <w:lvlJc w:val="left"/>
      <w:pPr>
        <w:tabs>
          <w:tab w:val="num" w:pos="6840"/>
        </w:tabs>
        <w:ind w:left="6840" w:hanging="360"/>
      </w:pPr>
      <w:rPr>
        <w:rFonts w:ascii="Wingdings" w:hAnsi="Wingdings"/>
      </w:rPr>
    </w:lvl>
  </w:abstractNum>
  <w:abstractNum w:abstractNumId="1" w15:restartNumberingAfterBreak="0">
    <w:nsid w:val="0000000F"/>
    <w:multiLevelType w:val="singleLevel"/>
    <w:tmpl w:val="0000000F"/>
    <w:lvl w:ilvl="0">
      <w:start w:val="1"/>
      <w:numFmt w:val="decimal"/>
      <w:lvlText w:val="%1."/>
      <w:lvlJc w:val="left"/>
      <w:pPr>
        <w:tabs>
          <w:tab w:val="num" w:pos="720"/>
        </w:tabs>
        <w:ind w:left="720" w:hanging="360"/>
      </w:pPr>
      <w:rPr>
        <w:rFonts w:ascii="Arial" w:hAnsi="Arial"/>
        <w:b w:val="0"/>
        <w:i w:val="0"/>
        <w:sz w:val="22"/>
        <w:szCs w:val="20"/>
      </w:rPr>
    </w:lvl>
  </w:abstractNum>
  <w:abstractNum w:abstractNumId="2" w15:restartNumberingAfterBreak="0">
    <w:nsid w:val="00000011"/>
    <w:multiLevelType w:val="multilevel"/>
    <w:tmpl w:val="00000011"/>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12"/>
    <w:multiLevelType w:val="multilevel"/>
    <w:tmpl w:val="00000012"/>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363988"/>
    <w:multiLevelType w:val="hybridMultilevel"/>
    <w:tmpl w:val="A30A29D4"/>
    <w:lvl w:ilvl="0" w:tplc="0409000F">
      <w:start w:val="1"/>
      <w:numFmt w:val="decimal"/>
      <w:lvlText w:val="%1."/>
      <w:lvlJc w:val="left"/>
      <w:pPr>
        <w:tabs>
          <w:tab w:val="num" w:pos="720"/>
        </w:tabs>
        <w:ind w:left="720" w:hanging="360"/>
      </w:pPr>
      <w:rPr>
        <w:rFonts w:hint="default"/>
      </w:rPr>
    </w:lvl>
    <w:lvl w:ilvl="1" w:tplc="5A5E2DA0">
      <w:start w:val="1"/>
      <w:numFmt w:val="bullet"/>
      <w:lvlText w:val="o"/>
      <w:lvlJc w:val="left"/>
      <w:pPr>
        <w:tabs>
          <w:tab w:val="num" w:pos="1800"/>
        </w:tabs>
        <w:ind w:left="1800" w:hanging="360"/>
      </w:pPr>
      <w:rPr>
        <w:rFonts w:ascii="Courier New" w:hAnsi="Courier New" w:hint="default"/>
      </w:rPr>
    </w:lvl>
    <w:lvl w:ilvl="2" w:tplc="AAAE789A">
      <w:start w:val="1"/>
      <w:numFmt w:val="bullet"/>
      <w:lvlText w:val=""/>
      <w:lvlJc w:val="left"/>
      <w:pPr>
        <w:tabs>
          <w:tab w:val="num" w:pos="2520"/>
        </w:tabs>
        <w:ind w:left="2520" w:hanging="360"/>
      </w:pPr>
      <w:rPr>
        <w:rFonts w:ascii="Wingdings" w:hAnsi="Wingdings" w:hint="default"/>
      </w:rPr>
    </w:lvl>
    <w:lvl w:ilvl="3" w:tplc="33EE9378" w:tentative="1">
      <w:start w:val="1"/>
      <w:numFmt w:val="bullet"/>
      <w:lvlText w:val=""/>
      <w:lvlJc w:val="left"/>
      <w:pPr>
        <w:tabs>
          <w:tab w:val="num" w:pos="3240"/>
        </w:tabs>
        <w:ind w:left="3240" w:hanging="360"/>
      </w:pPr>
      <w:rPr>
        <w:rFonts w:ascii="Symbol" w:hAnsi="Symbol" w:hint="default"/>
      </w:rPr>
    </w:lvl>
    <w:lvl w:ilvl="4" w:tplc="D960E5F6" w:tentative="1">
      <w:start w:val="1"/>
      <w:numFmt w:val="bullet"/>
      <w:lvlText w:val="o"/>
      <w:lvlJc w:val="left"/>
      <w:pPr>
        <w:tabs>
          <w:tab w:val="num" w:pos="3960"/>
        </w:tabs>
        <w:ind w:left="3960" w:hanging="360"/>
      </w:pPr>
      <w:rPr>
        <w:rFonts w:ascii="Courier New" w:hAnsi="Courier New" w:hint="default"/>
      </w:rPr>
    </w:lvl>
    <w:lvl w:ilvl="5" w:tplc="B956B998" w:tentative="1">
      <w:start w:val="1"/>
      <w:numFmt w:val="bullet"/>
      <w:lvlText w:val=""/>
      <w:lvlJc w:val="left"/>
      <w:pPr>
        <w:tabs>
          <w:tab w:val="num" w:pos="4680"/>
        </w:tabs>
        <w:ind w:left="4680" w:hanging="360"/>
      </w:pPr>
      <w:rPr>
        <w:rFonts w:ascii="Wingdings" w:hAnsi="Wingdings" w:hint="default"/>
      </w:rPr>
    </w:lvl>
    <w:lvl w:ilvl="6" w:tplc="6EA8A90E" w:tentative="1">
      <w:start w:val="1"/>
      <w:numFmt w:val="bullet"/>
      <w:lvlText w:val=""/>
      <w:lvlJc w:val="left"/>
      <w:pPr>
        <w:tabs>
          <w:tab w:val="num" w:pos="5400"/>
        </w:tabs>
        <w:ind w:left="5400" w:hanging="360"/>
      </w:pPr>
      <w:rPr>
        <w:rFonts w:ascii="Symbol" w:hAnsi="Symbol" w:hint="default"/>
      </w:rPr>
    </w:lvl>
    <w:lvl w:ilvl="7" w:tplc="F3B6233E" w:tentative="1">
      <w:start w:val="1"/>
      <w:numFmt w:val="bullet"/>
      <w:lvlText w:val="o"/>
      <w:lvlJc w:val="left"/>
      <w:pPr>
        <w:tabs>
          <w:tab w:val="num" w:pos="6120"/>
        </w:tabs>
        <w:ind w:left="6120" w:hanging="360"/>
      </w:pPr>
      <w:rPr>
        <w:rFonts w:ascii="Courier New" w:hAnsi="Courier New" w:hint="default"/>
      </w:rPr>
    </w:lvl>
    <w:lvl w:ilvl="8" w:tplc="85163F6C"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03895454"/>
    <w:multiLevelType w:val="hybridMultilevel"/>
    <w:tmpl w:val="C186CE00"/>
    <w:lvl w:ilvl="0" w:tplc="5DD891F0">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80E346E"/>
    <w:multiLevelType w:val="singleLevel"/>
    <w:tmpl w:val="4C12E340"/>
    <w:lvl w:ilvl="0">
      <w:start w:val="5"/>
      <w:numFmt w:val="decimal"/>
      <w:pStyle w:val="argeementparagraph"/>
      <w:lvlText w:val="%1."/>
      <w:lvlJc w:val="left"/>
      <w:pPr>
        <w:tabs>
          <w:tab w:val="num" w:pos="1170"/>
        </w:tabs>
        <w:ind w:left="1170" w:hanging="720"/>
      </w:pPr>
      <w:rPr>
        <w:b/>
        <w:i w:val="0"/>
        <w:u w:val="none"/>
      </w:rPr>
    </w:lvl>
  </w:abstractNum>
  <w:abstractNum w:abstractNumId="7" w15:restartNumberingAfterBreak="0">
    <w:nsid w:val="0F736287"/>
    <w:multiLevelType w:val="hybridMultilevel"/>
    <w:tmpl w:val="3CDC47E0"/>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293200"/>
    <w:multiLevelType w:val="hybridMultilevel"/>
    <w:tmpl w:val="C76E6924"/>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A932198"/>
    <w:multiLevelType w:val="hybridMultilevel"/>
    <w:tmpl w:val="F250991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21530AA"/>
    <w:multiLevelType w:val="hybridMultilevel"/>
    <w:tmpl w:val="C0121378"/>
    <w:lvl w:ilvl="0" w:tplc="2512B0B0">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BA76426"/>
    <w:multiLevelType w:val="hybridMultilevel"/>
    <w:tmpl w:val="8E7EF552"/>
    <w:lvl w:ilvl="0" w:tplc="0E1C9810">
      <w:start w:val="1"/>
      <w:numFmt w:val="decimal"/>
      <w:pStyle w:val="TextNumbered"/>
      <w:lvlText w:val="%1."/>
      <w:lvlJc w:val="left"/>
      <w:pPr>
        <w:tabs>
          <w:tab w:val="num" w:pos="720"/>
        </w:tabs>
        <w:ind w:left="720" w:hanging="360"/>
      </w:pPr>
      <w:rPr>
        <w:rFonts w:ascii="Arial" w:hAnsi="Arial" w:hint="default"/>
        <w:b w:val="0"/>
        <w:i w:val="0"/>
        <w:sz w:val="22"/>
        <w:szCs w:val="2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BCE39AD"/>
    <w:multiLevelType w:val="hybridMultilevel"/>
    <w:tmpl w:val="AF1C4A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0AC7D1E"/>
    <w:multiLevelType w:val="hybridMultilevel"/>
    <w:tmpl w:val="60E0084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5A07A4C"/>
    <w:multiLevelType w:val="hybridMultilevel"/>
    <w:tmpl w:val="3408892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Symbo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Symbol"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Symbol"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36B5696F"/>
    <w:multiLevelType w:val="hybridMultilevel"/>
    <w:tmpl w:val="2BBC1CF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7F71371"/>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7" w15:restartNumberingAfterBreak="0">
    <w:nsid w:val="52C35803"/>
    <w:multiLevelType w:val="multilevel"/>
    <w:tmpl w:val="DEBC545E"/>
    <w:lvl w:ilvl="0">
      <w:start w:val="1"/>
      <w:numFmt w:val="decimal"/>
      <w:lvlText w:val="%1"/>
      <w:lvlJc w:val="left"/>
      <w:pPr>
        <w:tabs>
          <w:tab w:val="num" w:pos="720"/>
        </w:tabs>
        <w:ind w:left="720" w:hanging="720"/>
      </w:pPr>
      <w:rPr>
        <w:rFonts w:ascii="Tahoma" w:hAnsi="Tahoma" w:hint="default"/>
        <w:b/>
        <w:i w:val="0"/>
        <w:color w:val="auto"/>
        <w:sz w:val="24"/>
        <w:szCs w:val="36"/>
      </w:rPr>
    </w:lvl>
    <w:lvl w:ilvl="1">
      <w:start w:val="1"/>
      <w:numFmt w:val="decimal"/>
      <w:lvlText w:val="%1.%2"/>
      <w:lvlJc w:val="left"/>
      <w:pPr>
        <w:tabs>
          <w:tab w:val="num" w:pos="720"/>
        </w:tabs>
        <w:ind w:left="720" w:hanging="720"/>
      </w:pPr>
      <w:rPr>
        <w:rFonts w:ascii="Tahoma" w:hAnsi="Tahoma" w:hint="default"/>
        <w:b/>
        <w:i w:val="0"/>
        <w:color w:val="auto"/>
        <w:sz w:val="24"/>
        <w:szCs w:val="32"/>
      </w:rPr>
    </w:lvl>
    <w:lvl w:ilvl="2">
      <w:start w:val="1"/>
      <w:numFmt w:val="decimal"/>
      <w:lvlText w:val="%1.%2.%3"/>
      <w:lvlJc w:val="left"/>
      <w:pPr>
        <w:tabs>
          <w:tab w:val="num" w:pos="720"/>
        </w:tabs>
        <w:ind w:left="720" w:hanging="720"/>
      </w:pPr>
      <w:rPr>
        <w:rFonts w:ascii="Tahoma" w:hAnsi="Tahoma" w:hint="default"/>
        <w:b/>
        <w:i/>
        <w:color w:val="auto"/>
        <w:sz w:val="22"/>
        <w:szCs w:val="28"/>
      </w:rPr>
    </w:lvl>
    <w:lvl w:ilvl="3">
      <w:start w:val="1"/>
      <w:numFmt w:val="decimal"/>
      <w:lvlText w:val="%1.%2.%3.%4"/>
      <w:lvlJc w:val="left"/>
      <w:pPr>
        <w:tabs>
          <w:tab w:val="num" w:pos="1080"/>
        </w:tabs>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39670FE"/>
    <w:multiLevelType w:val="hybridMultilevel"/>
    <w:tmpl w:val="0C3470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78C6111"/>
    <w:multiLevelType w:val="hybridMultilevel"/>
    <w:tmpl w:val="9F680AD0"/>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EBE6742"/>
    <w:multiLevelType w:val="multilevel"/>
    <w:tmpl w:val="EF728338"/>
    <w:lvl w:ilvl="0">
      <w:start w:val="1"/>
      <w:numFmt w:val="decimal"/>
      <w:pStyle w:val="Heading1"/>
      <w:lvlText w:val="%1"/>
      <w:lvlJc w:val="left"/>
      <w:pPr>
        <w:tabs>
          <w:tab w:val="num" w:pos="720"/>
        </w:tabs>
        <w:ind w:left="720" w:hanging="720"/>
      </w:pPr>
      <w:rPr>
        <w:rFonts w:ascii="Tahoma" w:hAnsi="Tahoma" w:hint="default"/>
        <w:b/>
        <w:i w:val="0"/>
        <w:color w:val="auto"/>
        <w:sz w:val="24"/>
        <w:szCs w:val="36"/>
      </w:rPr>
    </w:lvl>
    <w:lvl w:ilvl="1">
      <w:start w:val="1"/>
      <w:numFmt w:val="decimal"/>
      <w:pStyle w:val="Heading2"/>
      <w:lvlText w:val="%1.%2"/>
      <w:lvlJc w:val="left"/>
      <w:pPr>
        <w:tabs>
          <w:tab w:val="num" w:pos="720"/>
        </w:tabs>
        <w:ind w:left="720" w:hanging="720"/>
      </w:pPr>
      <w:rPr>
        <w:rFonts w:ascii="Tahoma" w:hAnsi="Tahoma" w:hint="default"/>
        <w:b/>
        <w:i w:val="0"/>
        <w:color w:val="auto"/>
        <w:sz w:val="22"/>
        <w:szCs w:val="32"/>
      </w:rPr>
    </w:lvl>
    <w:lvl w:ilvl="2">
      <w:start w:val="1"/>
      <w:numFmt w:val="decimal"/>
      <w:pStyle w:val="Heading3"/>
      <w:lvlText w:val="%1.%2.%3"/>
      <w:lvlJc w:val="left"/>
      <w:pPr>
        <w:tabs>
          <w:tab w:val="num" w:pos="720"/>
        </w:tabs>
        <w:ind w:left="720" w:hanging="720"/>
      </w:pPr>
      <w:rPr>
        <w:rFonts w:ascii="Tahoma" w:hAnsi="Tahoma" w:hint="default"/>
        <w:b/>
        <w:i/>
        <w:color w:val="auto"/>
        <w:sz w:val="22"/>
        <w:szCs w:val="28"/>
      </w:rPr>
    </w:lvl>
    <w:lvl w:ilvl="3">
      <w:start w:val="1"/>
      <w:numFmt w:val="decimal"/>
      <w:pStyle w:val="Heading4"/>
      <w:lvlText w:val="%1.%2.%3.%4"/>
      <w:lvlJc w:val="left"/>
      <w:pPr>
        <w:tabs>
          <w:tab w:val="num" w:pos="1080"/>
        </w:tabs>
        <w:ind w:left="0" w:firstLine="0"/>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15:restartNumberingAfterBreak="0">
    <w:nsid w:val="6533165E"/>
    <w:multiLevelType w:val="multilevel"/>
    <w:tmpl w:val="EF728338"/>
    <w:lvl w:ilvl="0">
      <w:start w:val="1"/>
      <w:numFmt w:val="decimal"/>
      <w:lvlText w:val="%1"/>
      <w:lvlJc w:val="left"/>
      <w:pPr>
        <w:tabs>
          <w:tab w:val="num" w:pos="720"/>
        </w:tabs>
        <w:ind w:left="720" w:hanging="720"/>
      </w:pPr>
      <w:rPr>
        <w:rFonts w:ascii="Tahoma" w:hAnsi="Tahoma" w:hint="default"/>
        <w:b/>
        <w:i w:val="0"/>
        <w:color w:val="auto"/>
        <w:sz w:val="24"/>
        <w:szCs w:val="36"/>
      </w:rPr>
    </w:lvl>
    <w:lvl w:ilvl="1">
      <w:start w:val="1"/>
      <w:numFmt w:val="decimal"/>
      <w:lvlText w:val="%1.%2"/>
      <w:lvlJc w:val="left"/>
      <w:pPr>
        <w:tabs>
          <w:tab w:val="num" w:pos="720"/>
        </w:tabs>
        <w:ind w:left="720" w:hanging="720"/>
      </w:pPr>
      <w:rPr>
        <w:rFonts w:ascii="Tahoma" w:hAnsi="Tahoma" w:hint="default"/>
        <w:b/>
        <w:i w:val="0"/>
        <w:color w:val="auto"/>
        <w:sz w:val="22"/>
        <w:szCs w:val="32"/>
      </w:rPr>
    </w:lvl>
    <w:lvl w:ilvl="2">
      <w:start w:val="1"/>
      <w:numFmt w:val="decimal"/>
      <w:lvlText w:val="%1.%2.%3"/>
      <w:lvlJc w:val="left"/>
      <w:pPr>
        <w:tabs>
          <w:tab w:val="num" w:pos="720"/>
        </w:tabs>
        <w:ind w:left="720" w:hanging="720"/>
      </w:pPr>
      <w:rPr>
        <w:rFonts w:ascii="Tahoma" w:hAnsi="Tahoma" w:hint="default"/>
        <w:b/>
        <w:i/>
        <w:color w:val="auto"/>
        <w:sz w:val="22"/>
        <w:szCs w:val="28"/>
      </w:rPr>
    </w:lvl>
    <w:lvl w:ilvl="3">
      <w:start w:val="1"/>
      <w:numFmt w:val="decimal"/>
      <w:lvlText w:val="%1.%2.%3.%4"/>
      <w:lvlJc w:val="left"/>
      <w:pPr>
        <w:tabs>
          <w:tab w:val="num" w:pos="1080"/>
        </w:tabs>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69CA309D"/>
    <w:multiLevelType w:val="hybridMultilevel"/>
    <w:tmpl w:val="409ADBBA"/>
    <w:lvl w:ilvl="0" w:tplc="FFFFFFFF">
      <w:start w:val="1"/>
      <w:numFmt w:val="bullet"/>
      <w:pStyle w:val="Text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75005669"/>
    <w:multiLevelType w:val="hybridMultilevel"/>
    <w:tmpl w:val="2EB64756"/>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6277EAA"/>
    <w:multiLevelType w:val="hybridMultilevel"/>
    <w:tmpl w:val="28269A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76613835"/>
    <w:multiLevelType w:val="hybridMultilevel"/>
    <w:tmpl w:val="56F2F4A2"/>
    <w:lvl w:ilvl="0" w:tplc="0409000B">
      <w:start w:val="1"/>
      <w:numFmt w:val="bullet"/>
      <w:lvlText w:val=""/>
      <w:lvlJc w:val="left"/>
      <w:pPr>
        <w:tabs>
          <w:tab w:val="num" w:pos="720"/>
        </w:tabs>
        <w:ind w:left="720" w:hanging="360"/>
      </w:pPr>
      <w:rPr>
        <w:rFonts w:ascii="Wingdings" w:hAnsi="Wingdings" w:hint="default"/>
      </w:rPr>
    </w:lvl>
    <w:lvl w:ilvl="1" w:tplc="36E4586A">
      <w:start w:val="1"/>
      <w:numFmt w:val="bullet"/>
      <w:lvlText w:val="o"/>
      <w:lvlJc w:val="left"/>
      <w:pPr>
        <w:tabs>
          <w:tab w:val="num" w:pos="1800"/>
        </w:tabs>
        <w:ind w:left="1800" w:hanging="360"/>
      </w:pPr>
      <w:rPr>
        <w:rFonts w:ascii="Courier New" w:hAnsi="Courier New" w:hint="default"/>
      </w:rPr>
    </w:lvl>
    <w:lvl w:ilvl="2" w:tplc="6B8AF47A" w:tentative="1">
      <w:start w:val="1"/>
      <w:numFmt w:val="bullet"/>
      <w:lvlText w:val=""/>
      <w:lvlJc w:val="left"/>
      <w:pPr>
        <w:tabs>
          <w:tab w:val="num" w:pos="2520"/>
        </w:tabs>
        <w:ind w:left="2520" w:hanging="360"/>
      </w:pPr>
      <w:rPr>
        <w:rFonts w:ascii="Wingdings" w:hAnsi="Wingdings" w:hint="default"/>
      </w:rPr>
    </w:lvl>
    <w:lvl w:ilvl="3" w:tplc="8D7C348C" w:tentative="1">
      <w:start w:val="1"/>
      <w:numFmt w:val="bullet"/>
      <w:lvlText w:val=""/>
      <w:lvlJc w:val="left"/>
      <w:pPr>
        <w:tabs>
          <w:tab w:val="num" w:pos="3240"/>
        </w:tabs>
        <w:ind w:left="3240" w:hanging="360"/>
      </w:pPr>
      <w:rPr>
        <w:rFonts w:ascii="Symbol" w:hAnsi="Symbol" w:hint="default"/>
      </w:rPr>
    </w:lvl>
    <w:lvl w:ilvl="4" w:tplc="607C1478" w:tentative="1">
      <w:start w:val="1"/>
      <w:numFmt w:val="bullet"/>
      <w:lvlText w:val="o"/>
      <w:lvlJc w:val="left"/>
      <w:pPr>
        <w:tabs>
          <w:tab w:val="num" w:pos="3960"/>
        </w:tabs>
        <w:ind w:left="3960" w:hanging="360"/>
      </w:pPr>
      <w:rPr>
        <w:rFonts w:ascii="Courier New" w:hAnsi="Courier New" w:hint="default"/>
      </w:rPr>
    </w:lvl>
    <w:lvl w:ilvl="5" w:tplc="A93CEA40" w:tentative="1">
      <w:start w:val="1"/>
      <w:numFmt w:val="bullet"/>
      <w:lvlText w:val=""/>
      <w:lvlJc w:val="left"/>
      <w:pPr>
        <w:tabs>
          <w:tab w:val="num" w:pos="4680"/>
        </w:tabs>
        <w:ind w:left="4680" w:hanging="360"/>
      </w:pPr>
      <w:rPr>
        <w:rFonts w:ascii="Wingdings" w:hAnsi="Wingdings" w:hint="default"/>
      </w:rPr>
    </w:lvl>
    <w:lvl w:ilvl="6" w:tplc="56E06748" w:tentative="1">
      <w:start w:val="1"/>
      <w:numFmt w:val="bullet"/>
      <w:lvlText w:val=""/>
      <w:lvlJc w:val="left"/>
      <w:pPr>
        <w:tabs>
          <w:tab w:val="num" w:pos="5400"/>
        </w:tabs>
        <w:ind w:left="5400" w:hanging="360"/>
      </w:pPr>
      <w:rPr>
        <w:rFonts w:ascii="Symbol" w:hAnsi="Symbol" w:hint="default"/>
      </w:rPr>
    </w:lvl>
    <w:lvl w:ilvl="7" w:tplc="A0C4E8FC" w:tentative="1">
      <w:start w:val="1"/>
      <w:numFmt w:val="bullet"/>
      <w:lvlText w:val="o"/>
      <w:lvlJc w:val="left"/>
      <w:pPr>
        <w:tabs>
          <w:tab w:val="num" w:pos="6120"/>
        </w:tabs>
        <w:ind w:left="6120" w:hanging="360"/>
      </w:pPr>
      <w:rPr>
        <w:rFonts w:ascii="Courier New" w:hAnsi="Courier New" w:hint="default"/>
      </w:rPr>
    </w:lvl>
    <w:lvl w:ilvl="8" w:tplc="C69E1782"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78872097"/>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7" w15:restartNumberingAfterBreak="0">
    <w:nsid w:val="7C9C39DB"/>
    <w:multiLevelType w:val="hybridMultilevel"/>
    <w:tmpl w:val="3D9E48FA"/>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22"/>
  </w:num>
  <w:num w:numId="3">
    <w:abstractNumId w:val="5"/>
  </w:num>
  <w:num w:numId="4">
    <w:abstractNumId w:val="25"/>
  </w:num>
  <w:num w:numId="5">
    <w:abstractNumId w:val="11"/>
  </w:num>
  <w:num w:numId="6">
    <w:abstractNumId w:val="26"/>
  </w:num>
  <w:num w:numId="7">
    <w:abstractNumId w:val="16"/>
  </w:num>
  <w:num w:numId="8">
    <w:abstractNumId w:val="6"/>
  </w:num>
  <w:num w:numId="9">
    <w:abstractNumId w:val="24"/>
  </w:num>
  <w:num w:numId="10">
    <w:abstractNumId w:val="11"/>
  </w:num>
  <w:num w:numId="11">
    <w:abstractNumId w:val="11"/>
    <w:lvlOverride w:ilvl="0">
      <w:startOverride w:val="1"/>
    </w:lvlOverride>
  </w:num>
  <w:num w:numId="12">
    <w:abstractNumId w:val="22"/>
  </w:num>
  <w:num w:numId="13">
    <w:abstractNumId w:val="4"/>
  </w:num>
  <w:num w:numId="14">
    <w:abstractNumId w:val="22"/>
  </w:num>
  <w:num w:numId="15">
    <w:abstractNumId w:val="11"/>
    <w:lvlOverride w:ilvl="0">
      <w:startOverride w:val="1"/>
    </w:lvlOverride>
  </w:num>
  <w:num w:numId="16">
    <w:abstractNumId w:val="8"/>
  </w:num>
  <w:num w:numId="17">
    <w:abstractNumId w:val="17"/>
  </w:num>
  <w:num w:numId="18">
    <w:abstractNumId w:val="9"/>
  </w:num>
  <w:num w:numId="19">
    <w:abstractNumId w:val="12"/>
  </w:num>
  <w:num w:numId="20">
    <w:abstractNumId w:val="21"/>
  </w:num>
  <w:num w:numId="21">
    <w:abstractNumId w:val="14"/>
  </w:num>
  <w:num w:numId="22">
    <w:abstractNumId w:val="0"/>
  </w:num>
  <w:num w:numId="23">
    <w:abstractNumId w:val="3"/>
  </w:num>
  <w:num w:numId="24">
    <w:abstractNumId w:val="1"/>
  </w:num>
  <w:num w:numId="25">
    <w:abstractNumId w:val="2"/>
  </w:num>
  <w:num w:numId="26">
    <w:abstractNumId w:val="15"/>
  </w:num>
  <w:num w:numId="27">
    <w:abstractNumId w:val="13"/>
  </w:num>
  <w:num w:numId="28">
    <w:abstractNumId w:val="23"/>
  </w:num>
  <w:num w:numId="29">
    <w:abstractNumId w:val="27"/>
  </w:num>
  <w:num w:numId="30">
    <w:abstractNumId w:val="7"/>
  </w:num>
  <w:num w:numId="31">
    <w:abstractNumId w:val="19"/>
  </w:num>
  <w:num w:numId="32">
    <w:abstractNumId w:val="10"/>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activeWritingStyle w:appName="MSWord" w:lang="fr-FR" w:vendorID="64" w:dllVersion="131078" w:nlCheck="1" w:checkStyle="0"/>
  <w:activeWritingStyle w:appName="MSWord" w:lang="en-US" w:vendorID="64" w:dllVersion="131078" w:nlCheck="1" w:checkStyle="1"/>
  <w:activeWritingStyle w:appName="MSWord" w:lang="en-US" w:vendorID="8" w:dllVersion="513" w:checkStyle="1"/>
  <w:activeWritingStyle w:appName="MSWord" w:lang="en-GB" w:vendorID="8" w:dllVersion="513" w:checkStyle="1"/>
  <w:activeWritingStyle w:appName="MSWord" w:lang="fr-FR" w:vendorID="65" w:dllVersion="514" w:checkStyle="1"/>
  <w:attachedTemplate r:id="rId1"/>
  <w:linkStyl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edit="forms" w:enforcement="1" w:cryptProviderType="rsaAES" w:cryptAlgorithmClass="hash" w:cryptAlgorithmType="typeAny" w:cryptAlgorithmSid="14" w:cryptSpinCount="100000" w:hash="9HXf67tzYFkroNCstfFiRv/mfDFyUpsgXwTRhA2UDZ5IgMi+3OS/tZpcDcC/cDHa+6ZxSyw7Tb/TKxFxP/j9vw==" w:salt="cDdZ3Om4FArl12vurZY9JQ=="/>
  <w:defaultTabStop w:val="720"/>
  <w:drawingGridHorizontalSpacing w:val="110"/>
  <w:displayHorizontalDrawingGridEvery w:val="2"/>
  <w:noPunctuationKerning/>
  <w:characterSpacingControl w:val="doNotCompress"/>
  <w:hdrShapeDefaults>
    <o:shapedefaults v:ext="edit" spidmax="2049" fill="f" fillcolor="white" stroke="f">
      <v:fill color="white" on="f"/>
      <v:stroke on="f"/>
      <o:colormru v:ext="edit" colors="#0c2577"/>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2FCC"/>
    <w:rsid w:val="00001FC6"/>
    <w:rsid w:val="0000241D"/>
    <w:rsid w:val="00007419"/>
    <w:rsid w:val="00014DAB"/>
    <w:rsid w:val="00016D42"/>
    <w:rsid w:val="00016FD8"/>
    <w:rsid w:val="00020651"/>
    <w:rsid w:val="000206FB"/>
    <w:rsid w:val="00021D7F"/>
    <w:rsid w:val="0002482D"/>
    <w:rsid w:val="00024A64"/>
    <w:rsid w:val="00026BE9"/>
    <w:rsid w:val="00030CC4"/>
    <w:rsid w:val="00033C9F"/>
    <w:rsid w:val="00034A48"/>
    <w:rsid w:val="0004689E"/>
    <w:rsid w:val="000477FC"/>
    <w:rsid w:val="00052288"/>
    <w:rsid w:val="000540EE"/>
    <w:rsid w:val="00063FF8"/>
    <w:rsid w:val="00064357"/>
    <w:rsid w:val="00064E4A"/>
    <w:rsid w:val="000650EA"/>
    <w:rsid w:val="00066824"/>
    <w:rsid w:val="000708B4"/>
    <w:rsid w:val="000800C8"/>
    <w:rsid w:val="00080481"/>
    <w:rsid w:val="00080B8A"/>
    <w:rsid w:val="00092F1C"/>
    <w:rsid w:val="00093798"/>
    <w:rsid w:val="000A7B13"/>
    <w:rsid w:val="000B1C6C"/>
    <w:rsid w:val="000B4391"/>
    <w:rsid w:val="000B4618"/>
    <w:rsid w:val="000B6DF3"/>
    <w:rsid w:val="000C7F46"/>
    <w:rsid w:val="000D3088"/>
    <w:rsid w:val="000D5123"/>
    <w:rsid w:val="000D5D50"/>
    <w:rsid w:val="000D6B48"/>
    <w:rsid w:val="000E1194"/>
    <w:rsid w:val="000E3521"/>
    <w:rsid w:val="000E59E8"/>
    <w:rsid w:val="000F1BEA"/>
    <w:rsid w:val="00104FE7"/>
    <w:rsid w:val="00107D11"/>
    <w:rsid w:val="00110BA0"/>
    <w:rsid w:val="00110F30"/>
    <w:rsid w:val="0011468C"/>
    <w:rsid w:val="00116F6C"/>
    <w:rsid w:val="001208A6"/>
    <w:rsid w:val="0012577E"/>
    <w:rsid w:val="00130EE4"/>
    <w:rsid w:val="00134D70"/>
    <w:rsid w:val="0013789A"/>
    <w:rsid w:val="00142F33"/>
    <w:rsid w:val="001437CF"/>
    <w:rsid w:val="00144F32"/>
    <w:rsid w:val="00146F51"/>
    <w:rsid w:val="001472E8"/>
    <w:rsid w:val="00165FCB"/>
    <w:rsid w:val="001811FE"/>
    <w:rsid w:val="0018290A"/>
    <w:rsid w:val="00182B6D"/>
    <w:rsid w:val="001864A7"/>
    <w:rsid w:val="00192985"/>
    <w:rsid w:val="00195C77"/>
    <w:rsid w:val="001A264B"/>
    <w:rsid w:val="001A6990"/>
    <w:rsid w:val="001B406A"/>
    <w:rsid w:val="001B6120"/>
    <w:rsid w:val="001C1BFE"/>
    <w:rsid w:val="001C7A33"/>
    <w:rsid w:val="001D660B"/>
    <w:rsid w:val="001D7330"/>
    <w:rsid w:val="001E5934"/>
    <w:rsid w:val="001F0BD5"/>
    <w:rsid w:val="001F2373"/>
    <w:rsid w:val="00204DC6"/>
    <w:rsid w:val="0020650B"/>
    <w:rsid w:val="00222CD8"/>
    <w:rsid w:val="002277DC"/>
    <w:rsid w:val="0023763E"/>
    <w:rsid w:val="00241B99"/>
    <w:rsid w:val="00252DE2"/>
    <w:rsid w:val="0026251B"/>
    <w:rsid w:val="00263D91"/>
    <w:rsid w:val="00267575"/>
    <w:rsid w:val="0027135F"/>
    <w:rsid w:val="002733FC"/>
    <w:rsid w:val="00287390"/>
    <w:rsid w:val="002905E0"/>
    <w:rsid w:val="002927B0"/>
    <w:rsid w:val="002935B8"/>
    <w:rsid w:val="00293E1F"/>
    <w:rsid w:val="00296421"/>
    <w:rsid w:val="002969CE"/>
    <w:rsid w:val="002A4E1E"/>
    <w:rsid w:val="002A7D89"/>
    <w:rsid w:val="002B369A"/>
    <w:rsid w:val="002B6059"/>
    <w:rsid w:val="002C05C7"/>
    <w:rsid w:val="002C5923"/>
    <w:rsid w:val="002D1628"/>
    <w:rsid w:val="002D1736"/>
    <w:rsid w:val="002E28F0"/>
    <w:rsid w:val="002E5575"/>
    <w:rsid w:val="002F04EC"/>
    <w:rsid w:val="002F3D45"/>
    <w:rsid w:val="002F58AC"/>
    <w:rsid w:val="002F78E8"/>
    <w:rsid w:val="0030432B"/>
    <w:rsid w:val="00304EF0"/>
    <w:rsid w:val="00306F70"/>
    <w:rsid w:val="0031014D"/>
    <w:rsid w:val="003348B3"/>
    <w:rsid w:val="003369CD"/>
    <w:rsid w:val="0033714C"/>
    <w:rsid w:val="00337E06"/>
    <w:rsid w:val="00341633"/>
    <w:rsid w:val="00347153"/>
    <w:rsid w:val="0035208D"/>
    <w:rsid w:val="003556E9"/>
    <w:rsid w:val="00361364"/>
    <w:rsid w:val="00365E52"/>
    <w:rsid w:val="0037227E"/>
    <w:rsid w:val="003817DC"/>
    <w:rsid w:val="003817DD"/>
    <w:rsid w:val="00383AC7"/>
    <w:rsid w:val="0038649E"/>
    <w:rsid w:val="00390884"/>
    <w:rsid w:val="00390ABE"/>
    <w:rsid w:val="003915CA"/>
    <w:rsid w:val="00392F68"/>
    <w:rsid w:val="00393FCF"/>
    <w:rsid w:val="003A017E"/>
    <w:rsid w:val="003A3656"/>
    <w:rsid w:val="003A3C8D"/>
    <w:rsid w:val="003B267D"/>
    <w:rsid w:val="003B2FF8"/>
    <w:rsid w:val="003C03DC"/>
    <w:rsid w:val="003C0F73"/>
    <w:rsid w:val="003C446E"/>
    <w:rsid w:val="003C6C5C"/>
    <w:rsid w:val="003D0057"/>
    <w:rsid w:val="003D13BD"/>
    <w:rsid w:val="003D18CB"/>
    <w:rsid w:val="003D1F6B"/>
    <w:rsid w:val="003D5A50"/>
    <w:rsid w:val="003D6C12"/>
    <w:rsid w:val="003D6C81"/>
    <w:rsid w:val="003E6E26"/>
    <w:rsid w:val="003F594C"/>
    <w:rsid w:val="00400725"/>
    <w:rsid w:val="004060C1"/>
    <w:rsid w:val="00412780"/>
    <w:rsid w:val="0041327E"/>
    <w:rsid w:val="00420855"/>
    <w:rsid w:val="00420939"/>
    <w:rsid w:val="00425437"/>
    <w:rsid w:val="00425F9E"/>
    <w:rsid w:val="004314A1"/>
    <w:rsid w:val="00435A46"/>
    <w:rsid w:val="00437B05"/>
    <w:rsid w:val="00442915"/>
    <w:rsid w:val="0044634B"/>
    <w:rsid w:val="0045120D"/>
    <w:rsid w:val="00451802"/>
    <w:rsid w:val="0045354D"/>
    <w:rsid w:val="00457B69"/>
    <w:rsid w:val="00465967"/>
    <w:rsid w:val="00472668"/>
    <w:rsid w:val="00472A73"/>
    <w:rsid w:val="0047342B"/>
    <w:rsid w:val="00477894"/>
    <w:rsid w:val="00481060"/>
    <w:rsid w:val="00484E3A"/>
    <w:rsid w:val="00491124"/>
    <w:rsid w:val="00494D93"/>
    <w:rsid w:val="004A055F"/>
    <w:rsid w:val="004B0425"/>
    <w:rsid w:val="004B3EA1"/>
    <w:rsid w:val="004B45DF"/>
    <w:rsid w:val="004C2301"/>
    <w:rsid w:val="004C2494"/>
    <w:rsid w:val="004C3308"/>
    <w:rsid w:val="004D4D90"/>
    <w:rsid w:val="004E08C1"/>
    <w:rsid w:val="004F3981"/>
    <w:rsid w:val="005060F7"/>
    <w:rsid w:val="005137E6"/>
    <w:rsid w:val="0051797B"/>
    <w:rsid w:val="00522C44"/>
    <w:rsid w:val="00523D57"/>
    <w:rsid w:val="005240B7"/>
    <w:rsid w:val="00524D7B"/>
    <w:rsid w:val="005258A1"/>
    <w:rsid w:val="00540701"/>
    <w:rsid w:val="005409D3"/>
    <w:rsid w:val="00556DF6"/>
    <w:rsid w:val="005615B2"/>
    <w:rsid w:val="00564613"/>
    <w:rsid w:val="00565E51"/>
    <w:rsid w:val="00566F5B"/>
    <w:rsid w:val="005770FA"/>
    <w:rsid w:val="00582855"/>
    <w:rsid w:val="005843A8"/>
    <w:rsid w:val="00591BC9"/>
    <w:rsid w:val="005925E1"/>
    <w:rsid w:val="0059499C"/>
    <w:rsid w:val="00595DC6"/>
    <w:rsid w:val="00597ED6"/>
    <w:rsid w:val="005A4841"/>
    <w:rsid w:val="005A6CDE"/>
    <w:rsid w:val="005A7F9F"/>
    <w:rsid w:val="005B0FFE"/>
    <w:rsid w:val="005B2392"/>
    <w:rsid w:val="005B4E7E"/>
    <w:rsid w:val="005B5A15"/>
    <w:rsid w:val="005B68A8"/>
    <w:rsid w:val="005C04A5"/>
    <w:rsid w:val="005C3089"/>
    <w:rsid w:val="005E19BB"/>
    <w:rsid w:val="005E28C2"/>
    <w:rsid w:val="005F04A2"/>
    <w:rsid w:val="005F0DB0"/>
    <w:rsid w:val="006116B4"/>
    <w:rsid w:val="00616F88"/>
    <w:rsid w:val="006320FC"/>
    <w:rsid w:val="00640762"/>
    <w:rsid w:val="00644F64"/>
    <w:rsid w:val="0065085F"/>
    <w:rsid w:val="0065109A"/>
    <w:rsid w:val="00653573"/>
    <w:rsid w:val="00654DFC"/>
    <w:rsid w:val="00656584"/>
    <w:rsid w:val="00665390"/>
    <w:rsid w:val="006736E1"/>
    <w:rsid w:val="006739CC"/>
    <w:rsid w:val="0067781D"/>
    <w:rsid w:val="00680ABA"/>
    <w:rsid w:val="00690C1F"/>
    <w:rsid w:val="006A0CDB"/>
    <w:rsid w:val="006B4F02"/>
    <w:rsid w:val="006C388F"/>
    <w:rsid w:val="006C7BEF"/>
    <w:rsid w:val="006D702F"/>
    <w:rsid w:val="006E21FD"/>
    <w:rsid w:val="006E3400"/>
    <w:rsid w:val="006F523E"/>
    <w:rsid w:val="006F65F8"/>
    <w:rsid w:val="006F6C6B"/>
    <w:rsid w:val="00702510"/>
    <w:rsid w:val="00715975"/>
    <w:rsid w:val="00716B36"/>
    <w:rsid w:val="007251FD"/>
    <w:rsid w:val="00732C1F"/>
    <w:rsid w:val="007462CE"/>
    <w:rsid w:val="0075003B"/>
    <w:rsid w:val="00750FDC"/>
    <w:rsid w:val="00754801"/>
    <w:rsid w:val="00761F9A"/>
    <w:rsid w:val="0076385C"/>
    <w:rsid w:val="007661A6"/>
    <w:rsid w:val="00783668"/>
    <w:rsid w:val="00783F41"/>
    <w:rsid w:val="00785DE6"/>
    <w:rsid w:val="00795585"/>
    <w:rsid w:val="007966F5"/>
    <w:rsid w:val="007A0BB4"/>
    <w:rsid w:val="007A39AD"/>
    <w:rsid w:val="007A3C9D"/>
    <w:rsid w:val="007A5874"/>
    <w:rsid w:val="007B094B"/>
    <w:rsid w:val="007B5BC6"/>
    <w:rsid w:val="007C215C"/>
    <w:rsid w:val="007C630F"/>
    <w:rsid w:val="007D203B"/>
    <w:rsid w:val="007D5223"/>
    <w:rsid w:val="007D5DA4"/>
    <w:rsid w:val="007E1343"/>
    <w:rsid w:val="007E4BE3"/>
    <w:rsid w:val="007E7EA0"/>
    <w:rsid w:val="007F2A4F"/>
    <w:rsid w:val="007F64BD"/>
    <w:rsid w:val="007F7106"/>
    <w:rsid w:val="00804D4F"/>
    <w:rsid w:val="00813F5F"/>
    <w:rsid w:val="00814000"/>
    <w:rsid w:val="008230CD"/>
    <w:rsid w:val="008243C0"/>
    <w:rsid w:val="00825668"/>
    <w:rsid w:val="00827743"/>
    <w:rsid w:val="00827C72"/>
    <w:rsid w:val="00832164"/>
    <w:rsid w:val="00842AFF"/>
    <w:rsid w:val="008502A5"/>
    <w:rsid w:val="00853750"/>
    <w:rsid w:val="00855567"/>
    <w:rsid w:val="00862EB6"/>
    <w:rsid w:val="0086481E"/>
    <w:rsid w:val="0086520E"/>
    <w:rsid w:val="00866FFD"/>
    <w:rsid w:val="008715B0"/>
    <w:rsid w:val="00880700"/>
    <w:rsid w:val="00881DD7"/>
    <w:rsid w:val="0088397C"/>
    <w:rsid w:val="00883A90"/>
    <w:rsid w:val="00886403"/>
    <w:rsid w:val="00886ED6"/>
    <w:rsid w:val="00892B7B"/>
    <w:rsid w:val="00893608"/>
    <w:rsid w:val="00897143"/>
    <w:rsid w:val="008A4EF5"/>
    <w:rsid w:val="008A57DB"/>
    <w:rsid w:val="008B0BBF"/>
    <w:rsid w:val="008B5437"/>
    <w:rsid w:val="008C7F8F"/>
    <w:rsid w:val="008D469A"/>
    <w:rsid w:val="008D601F"/>
    <w:rsid w:val="008E049A"/>
    <w:rsid w:val="008E0874"/>
    <w:rsid w:val="008E140C"/>
    <w:rsid w:val="008E6C89"/>
    <w:rsid w:val="008E7901"/>
    <w:rsid w:val="008F026F"/>
    <w:rsid w:val="008F1923"/>
    <w:rsid w:val="008F75ED"/>
    <w:rsid w:val="00902284"/>
    <w:rsid w:val="00902708"/>
    <w:rsid w:val="00903AEA"/>
    <w:rsid w:val="00904437"/>
    <w:rsid w:val="0090618C"/>
    <w:rsid w:val="00911148"/>
    <w:rsid w:val="00914D94"/>
    <w:rsid w:val="0091545F"/>
    <w:rsid w:val="00924698"/>
    <w:rsid w:val="00945A00"/>
    <w:rsid w:val="00945DF5"/>
    <w:rsid w:val="009520B9"/>
    <w:rsid w:val="00952FCC"/>
    <w:rsid w:val="00953E89"/>
    <w:rsid w:val="0095710F"/>
    <w:rsid w:val="00957CF4"/>
    <w:rsid w:val="009611F9"/>
    <w:rsid w:val="00964968"/>
    <w:rsid w:val="00964FA4"/>
    <w:rsid w:val="00966671"/>
    <w:rsid w:val="00972201"/>
    <w:rsid w:val="009817D3"/>
    <w:rsid w:val="00981FF2"/>
    <w:rsid w:val="0098260A"/>
    <w:rsid w:val="0099039E"/>
    <w:rsid w:val="00991AB1"/>
    <w:rsid w:val="009943B7"/>
    <w:rsid w:val="0099665A"/>
    <w:rsid w:val="009A23F3"/>
    <w:rsid w:val="009A3927"/>
    <w:rsid w:val="009A3A1B"/>
    <w:rsid w:val="009A4C8D"/>
    <w:rsid w:val="009B015C"/>
    <w:rsid w:val="009B07DD"/>
    <w:rsid w:val="009C522C"/>
    <w:rsid w:val="009D6199"/>
    <w:rsid w:val="009D65E8"/>
    <w:rsid w:val="009F4CFD"/>
    <w:rsid w:val="009F5547"/>
    <w:rsid w:val="009F5907"/>
    <w:rsid w:val="00A12505"/>
    <w:rsid w:val="00A1653C"/>
    <w:rsid w:val="00A22110"/>
    <w:rsid w:val="00A25A9D"/>
    <w:rsid w:val="00A34E68"/>
    <w:rsid w:val="00A40EC0"/>
    <w:rsid w:val="00A421FA"/>
    <w:rsid w:val="00A535CD"/>
    <w:rsid w:val="00A53B94"/>
    <w:rsid w:val="00A55AD8"/>
    <w:rsid w:val="00A55D60"/>
    <w:rsid w:val="00A56230"/>
    <w:rsid w:val="00A71CD0"/>
    <w:rsid w:val="00A77C7B"/>
    <w:rsid w:val="00A828E5"/>
    <w:rsid w:val="00A83111"/>
    <w:rsid w:val="00A840F9"/>
    <w:rsid w:val="00A90BD4"/>
    <w:rsid w:val="00A9236B"/>
    <w:rsid w:val="00A9389E"/>
    <w:rsid w:val="00AA2E11"/>
    <w:rsid w:val="00AA7C32"/>
    <w:rsid w:val="00AB3F52"/>
    <w:rsid w:val="00AC61BF"/>
    <w:rsid w:val="00AC70E7"/>
    <w:rsid w:val="00AD03D4"/>
    <w:rsid w:val="00AD7764"/>
    <w:rsid w:val="00AF0309"/>
    <w:rsid w:val="00AF0A25"/>
    <w:rsid w:val="00AF0BEE"/>
    <w:rsid w:val="00AF1B57"/>
    <w:rsid w:val="00AF6BF5"/>
    <w:rsid w:val="00B00019"/>
    <w:rsid w:val="00B02988"/>
    <w:rsid w:val="00B041F9"/>
    <w:rsid w:val="00B04715"/>
    <w:rsid w:val="00B0680D"/>
    <w:rsid w:val="00B0776F"/>
    <w:rsid w:val="00B12D7F"/>
    <w:rsid w:val="00B14A8D"/>
    <w:rsid w:val="00B1544D"/>
    <w:rsid w:val="00B169D6"/>
    <w:rsid w:val="00B234DD"/>
    <w:rsid w:val="00B346E9"/>
    <w:rsid w:val="00B40FA6"/>
    <w:rsid w:val="00B45619"/>
    <w:rsid w:val="00B45719"/>
    <w:rsid w:val="00B47E29"/>
    <w:rsid w:val="00B5169F"/>
    <w:rsid w:val="00B51763"/>
    <w:rsid w:val="00B55ACD"/>
    <w:rsid w:val="00B5720B"/>
    <w:rsid w:val="00B61D12"/>
    <w:rsid w:val="00B6208E"/>
    <w:rsid w:val="00B7014E"/>
    <w:rsid w:val="00B82CDE"/>
    <w:rsid w:val="00B83B6D"/>
    <w:rsid w:val="00B854FE"/>
    <w:rsid w:val="00B869A3"/>
    <w:rsid w:val="00B91321"/>
    <w:rsid w:val="00B96B21"/>
    <w:rsid w:val="00BB0D32"/>
    <w:rsid w:val="00BB4714"/>
    <w:rsid w:val="00BB4B55"/>
    <w:rsid w:val="00BB60C4"/>
    <w:rsid w:val="00BC0A2D"/>
    <w:rsid w:val="00BC4831"/>
    <w:rsid w:val="00BC6A9B"/>
    <w:rsid w:val="00BC6BAC"/>
    <w:rsid w:val="00BE0AC2"/>
    <w:rsid w:val="00BE5213"/>
    <w:rsid w:val="00BE60A0"/>
    <w:rsid w:val="00BF0A50"/>
    <w:rsid w:val="00BF1CF0"/>
    <w:rsid w:val="00BF3BC3"/>
    <w:rsid w:val="00BF496E"/>
    <w:rsid w:val="00BF54E0"/>
    <w:rsid w:val="00C05844"/>
    <w:rsid w:val="00C05C70"/>
    <w:rsid w:val="00C1098A"/>
    <w:rsid w:val="00C220F8"/>
    <w:rsid w:val="00C22C45"/>
    <w:rsid w:val="00C23B00"/>
    <w:rsid w:val="00C3186D"/>
    <w:rsid w:val="00C3478B"/>
    <w:rsid w:val="00C366EE"/>
    <w:rsid w:val="00C36FF6"/>
    <w:rsid w:val="00C405AF"/>
    <w:rsid w:val="00C453B6"/>
    <w:rsid w:val="00C47778"/>
    <w:rsid w:val="00C535B2"/>
    <w:rsid w:val="00C616A4"/>
    <w:rsid w:val="00C633A6"/>
    <w:rsid w:val="00C65538"/>
    <w:rsid w:val="00C67836"/>
    <w:rsid w:val="00C848E3"/>
    <w:rsid w:val="00C910B5"/>
    <w:rsid w:val="00C93659"/>
    <w:rsid w:val="00CA36AE"/>
    <w:rsid w:val="00CA3A39"/>
    <w:rsid w:val="00CA47FA"/>
    <w:rsid w:val="00CB065D"/>
    <w:rsid w:val="00CB0726"/>
    <w:rsid w:val="00CB4FCA"/>
    <w:rsid w:val="00CC2E58"/>
    <w:rsid w:val="00CD0B25"/>
    <w:rsid w:val="00CD0D44"/>
    <w:rsid w:val="00CD2D96"/>
    <w:rsid w:val="00CD320D"/>
    <w:rsid w:val="00CE0F05"/>
    <w:rsid w:val="00CE10F3"/>
    <w:rsid w:val="00CE184D"/>
    <w:rsid w:val="00CE1E53"/>
    <w:rsid w:val="00CE41B2"/>
    <w:rsid w:val="00CE4476"/>
    <w:rsid w:val="00CE646F"/>
    <w:rsid w:val="00CE770A"/>
    <w:rsid w:val="00CE7AC1"/>
    <w:rsid w:val="00CF0093"/>
    <w:rsid w:val="00D01F5B"/>
    <w:rsid w:val="00D0658B"/>
    <w:rsid w:val="00D17342"/>
    <w:rsid w:val="00D318CF"/>
    <w:rsid w:val="00D32C92"/>
    <w:rsid w:val="00D438CE"/>
    <w:rsid w:val="00D43DBE"/>
    <w:rsid w:val="00D44C89"/>
    <w:rsid w:val="00D4677F"/>
    <w:rsid w:val="00D514AC"/>
    <w:rsid w:val="00D54174"/>
    <w:rsid w:val="00D61CEF"/>
    <w:rsid w:val="00D624C8"/>
    <w:rsid w:val="00D67362"/>
    <w:rsid w:val="00D721B4"/>
    <w:rsid w:val="00D73F98"/>
    <w:rsid w:val="00D755CD"/>
    <w:rsid w:val="00D75D30"/>
    <w:rsid w:val="00D76A3E"/>
    <w:rsid w:val="00D77BB0"/>
    <w:rsid w:val="00D77DF0"/>
    <w:rsid w:val="00D86322"/>
    <w:rsid w:val="00D90A8B"/>
    <w:rsid w:val="00D92444"/>
    <w:rsid w:val="00D97E93"/>
    <w:rsid w:val="00DB028A"/>
    <w:rsid w:val="00DB7940"/>
    <w:rsid w:val="00DB7BB7"/>
    <w:rsid w:val="00DC0D26"/>
    <w:rsid w:val="00DC0E65"/>
    <w:rsid w:val="00DC2856"/>
    <w:rsid w:val="00DD69F2"/>
    <w:rsid w:val="00DE251C"/>
    <w:rsid w:val="00DE357B"/>
    <w:rsid w:val="00DE7D1E"/>
    <w:rsid w:val="00E01171"/>
    <w:rsid w:val="00E221CE"/>
    <w:rsid w:val="00E22476"/>
    <w:rsid w:val="00E23E0C"/>
    <w:rsid w:val="00E258DF"/>
    <w:rsid w:val="00E356ED"/>
    <w:rsid w:val="00E36332"/>
    <w:rsid w:val="00E532BE"/>
    <w:rsid w:val="00E56F16"/>
    <w:rsid w:val="00E57D92"/>
    <w:rsid w:val="00E63194"/>
    <w:rsid w:val="00E66684"/>
    <w:rsid w:val="00E742E3"/>
    <w:rsid w:val="00E749DA"/>
    <w:rsid w:val="00E75E28"/>
    <w:rsid w:val="00E7747F"/>
    <w:rsid w:val="00E8175E"/>
    <w:rsid w:val="00E83D96"/>
    <w:rsid w:val="00E9014E"/>
    <w:rsid w:val="00E90DAA"/>
    <w:rsid w:val="00E9176C"/>
    <w:rsid w:val="00E9598E"/>
    <w:rsid w:val="00EA1AEA"/>
    <w:rsid w:val="00EA67CF"/>
    <w:rsid w:val="00EB5268"/>
    <w:rsid w:val="00EB6A99"/>
    <w:rsid w:val="00EC0982"/>
    <w:rsid w:val="00EC1AD1"/>
    <w:rsid w:val="00EC26BC"/>
    <w:rsid w:val="00EC37C9"/>
    <w:rsid w:val="00ED24CF"/>
    <w:rsid w:val="00ED5FAB"/>
    <w:rsid w:val="00ED629D"/>
    <w:rsid w:val="00F03A5C"/>
    <w:rsid w:val="00F0560E"/>
    <w:rsid w:val="00F0722B"/>
    <w:rsid w:val="00F13B11"/>
    <w:rsid w:val="00F1576C"/>
    <w:rsid w:val="00F1709D"/>
    <w:rsid w:val="00F22094"/>
    <w:rsid w:val="00F23DD4"/>
    <w:rsid w:val="00F41870"/>
    <w:rsid w:val="00F4246B"/>
    <w:rsid w:val="00F4356B"/>
    <w:rsid w:val="00F520EC"/>
    <w:rsid w:val="00F5680B"/>
    <w:rsid w:val="00F5694A"/>
    <w:rsid w:val="00F6651A"/>
    <w:rsid w:val="00F74A44"/>
    <w:rsid w:val="00F77381"/>
    <w:rsid w:val="00F813EA"/>
    <w:rsid w:val="00F833EB"/>
    <w:rsid w:val="00F85961"/>
    <w:rsid w:val="00FA1F7A"/>
    <w:rsid w:val="00FA34B5"/>
    <w:rsid w:val="00FB3264"/>
    <w:rsid w:val="00FC1970"/>
    <w:rsid w:val="00FC20B5"/>
    <w:rsid w:val="00FC61E4"/>
    <w:rsid w:val="00FC6EB2"/>
    <w:rsid w:val="00FD4F75"/>
    <w:rsid w:val="00FD5BC3"/>
    <w:rsid w:val="00FD7D84"/>
    <w:rsid w:val="00FE01F8"/>
    <w:rsid w:val="00FE15B5"/>
    <w:rsid w:val="00FE4D4E"/>
    <w:rsid w:val="00FF0136"/>
    <w:rsid w:val="00FF0543"/>
    <w:rsid w:val="00FF2D19"/>
    <w:rsid w:val="00FF4C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State"/>
  <w:shapeDefaults>
    <o:shapedefaults v:ext="edit" spidmax="2049" fill="f" fillcolor="white" stroke="f">
      <v:fill color="white" on="f"/>
      <v:stroke on="f"/>
      <o:colormru v:ext="edit" colors="#0c2577"/>
    </o:shapedefaults>
    <o:shapelayout v:ext="edit">
      <o:idmap v:ext="edit" data="1"/>
    </o:shapelayout>
  </w:shapeDefaults>
  <w:decimalSymbol w:val="."/>
  <w:listSeparator w:val=","/>
  <w15:chartTrackingRefBased/>
  <w15:docId w15:val="{079D1AB9-8522-4056-B60C-934F0A013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75ED"/>
    <w:rPr>
      <w:rFonts w:ascii="Arial" w:hAnsi="Arial"/>
      <w:sz w:val="22"/>
      <w:szCs w:val="24"/>
    </w:rPr>
  </w:style>
  <w:style w:type="paragraph" w:styleId="Heading1">
    <w:name w:val="heading 1"/>
    <w:basedOn w:val="HeadingBase"/>
    <w:next w:val="BodyText"/>
    <w:qFormat/>
    <w:rsid w:val="008F75ED"/>
    <w:pPr>
      <w:numPr>
        <w:numId w:val="1"/>
      </w:numPr>
      <w:spacing w:before="0" w:after="120" w:line="280" w:lineRule="atLeast"/>
      <w:jc w:val="left"/>
      <w:outlineLvl w:val="0"/>
    </w:pPr>
    <w:rPr>
      <w:b/>
      <w:spacing w:val="-10"/>
      <w:position w:val="6"/>
      <w:sz w:val="24"/>
    </w:rPr>
  </w:style>
  <w:style w:type="paragraph" w:styleId="Heading2">
    <w:name w:val="heading 2"/>
    <w:basedOn w:val="HeadingBase"/>
    <w:next w:val="BodyText"/>
    <w:qFormat/>
    <w:rsid w:val="008F75ED"/>
    <w:pPr>
      <w:numPr>
        <w:ilvl w:val="1"/>
        <w:numId w:val="1"/>
      </w:numPr>
      <w:spacing w:before="120" w:after="120"/>
      <w:jc w:val="left"/>
      <w:outlineLvl w:val="1"/>
    </w:pPr>
    <w:rPr>
      <w:b/>
    </w:rPr>
  </w:style>
  <w:style w:type="paragraph" w:styleId="Heading3">
    <w:name w:val="heading 3"/>
    <w:basedOn w:val="HeadingBase"/>
    <w:next w:val="BodyText"/>
    <w:link w:val="Heading3Char"/>
    <w:qFormat/>
    <w:rsid w:val="008F75ED"/>
    <w:pPr>
      <w:numPr>
        <w:ilvl w:val="2"/>
        <w:numId w:val="1"/>
      </w:numPr>
      <w:spacing w:before="120" w:after="120"/>
      <w:outlineLvl w:val="2"/>
    </w:pPr>
    <w:rPr>
      <w:b/>
      <w:i/>
    </w:rPr>
  </w:style>
  <w:style w:type="paragraph" w:styleId="Heading4">
    <w:name w:val="heading 4"/>
    <w:basedOn w:val="HeadingBase"/>
    <w:next w:val="BodyText"/>
    <w:link w:val="Heading4Char"/>
    <w:qFormat/>
    <w:rsid w:val="008F75ED"/>
    <w:pPr>
      <w:numPr>
        <w:ilvl w:val="3"/>
        <w:numId w:val="1"/>
      </w:numPr>
      <w:outlineLvl w:val="3"/>
    </w:pPr>
    <w:rPr>
      <w:b/>
      <w:i/>
    </w:rPr>
  </w:style>
  <w:style w:type="paragraph" w:styleId="Heading5">
    <w:name w:val="heading 5"/>
    <w:basedOn w:val="Normal"/>
    <w:next w:val="Normal"/>
    <w:qFormat/>
    <w:rsid w:val="008F75ED"/>
    <w:pPr>
      <w:numPr>
        <w:ilvl w:val="4"/>
        <w:numId w:val="1"/>
      </w:numPr>
      <w:spacing w:before="240" w:after="60"/>
      <w:outlineLvl w:val="4"/>
    </w:pPr>
  </w:style>
  <w:style w:type="paragraph" w:styleId="Heading6">
    <w:name w:val="heading 6"/>
    <w:basedOn w:val="Normal"/>
    <w:next w:val="Normal"/>
    <w:qFormat/>
    <w:rsid w:val="008F75ED"/>
    <w:pPr>
      <w:numPr>
        <w:ilvl w:val="5"/>
        <w:numId w:val="1"/>
      </w:numPr>
      <w:spacing w:before="240" w:after="60"/>
      <w:outlineLvl w:val="5"/>
    </w:pPr>
    <w:rPr>
      <w:i/>
    </w:rPr>
  </w:style>
  <w:style w:type="paragraph" w:styleId="Heading7">
    <w:name w:val="heading 7"/>
    <w:basedOn w:val="Normal"/>
    <w:next w:val="Normal"/>
    <w:qFormat/>
    <w:rsid w:val="008F75ED"/>
    <w:pPr>
      <w:numPr>
        <w:ilvl w:val="6"/>
        <w:numId w:val="1"/>
      </w:numPr>
      <w:spacing w:before="240" w:after="60"/>
      <w:outlineLvl w:val="6"/>
    </w:pPr>
    <w:rPr>
      <w:sz w:val="20"/>
    </w:rPr>
  </w:style>
  <w:style w:type="paragraph" w:styleId="Heading8">
    <w:name w:val="heading 8"/>
    <w:basedOn w:val="Normal"/>
    <w:next w:val="Normal"/>
    <w:qFormat/>
    <w:rsid w:val="008F75ED"/>
    <w:pPr>
      <w:numPr>
        <w:ilvl w:val="7"/>
        <w:numId w:val="1"/>
      </w:numPr>
      <w:spacing w:before="240" w:after="60"/>
      <w:outlineLvl w:val="7"/>
    </w:pPr>
    <w:rPr>
      <w:i/>
      <w:sz w:val="20"/>
    </w:rPr>
  </w:style>
  <w:style w:type="paragraph" w:styleId="Heading9">
    <w:name w:val="heading 9"/>
    <w:basedOn w:val="Normal"/>
    <w:next w:val="Normal"/>
    <w:qFormat/>
    <w:rsid w:val="008F75ED"/>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Base">
    <w:name w:val="Heading Base"/>
    <w:basedOn w:val="Normal"/>
    <w:next w:val="BodyText"/>
    <w:link w:val="HeadingBaseChar"/>
    <w:rsid w:val="008F75ED"/>
    <w:pPr>
      <w:keepNext/>
      <w:keepLines/>
      <w:spacing w:before="140"/>
      <w:jc w:val="both"/>
    </w:pPr>
    <w:rPr>
      <w:kern w:val="28"/>
      <w:lang w:val="x-none" w:eastAsia="x-none"/>
    </w:rPr>
  </w:style>
  <w:style w:type="paragraph" w:styleId="BodyText">
    <w:name w:val="Body Text"/>
    <w:basedOn w:val="Normal"/>
    <w:link w:val="BodyTextChar"/>
    <w:rsid w:val="008F75ED"/>
    <w:pPr>
      <w:spacing w:after="240"/>
    </w:pPr>
    <w:rPr>
      <w:lang w:val="x-none" w:eastAsia="x-none"/>
    </w:rPr>
  </w:style>
  <w:style w:type="character" w:customStyle="1" w:styleId="HeadingBaseChar">
    <w:name w:val="Heading Base Char"/>
    <w:link w:val="HeadingBase"/>
    <w:rsid w:val="008F75ED"/>
    <w:rPr>
      <w:rFonts w:ascii="Arial" w:hAnsi="Arial"/>
      <w:kern w:val="28"/>
      <w:sz w:val="22"/>
      <w:szCs w:val="24"/>
    </w:rPr>
  </w:style>
  <w:style w:type="character" w:customStyle="1" w:styleId="CharChar1">
    <w:name w:val="Char Char1"/>
    <w:rsid w:val="0058634D"/>
    <w:rPr>
      <w:rFonts w:ascii="Tahoma" w:hAnsi="Tahoma"/>
      <w:b/>
      <w:i/>
      <w:kern w:val="28"/>
      <w:sz w:val="22"/>
      <w:szCs w:val="24"/>
      <w:lang w:val="en-US" w:eastAsia="en-US" w:bidi="ar-SA"/>
    </w:rPr>
  </w:style>
  <w:style w:type="character" w:customStyle="1" w:styleId="CharChar">
    <w:name w:val="Char Char"/>
    <w:rsid w:val="0058634D"/>
    <w:rPr>
      <w:rFonts w:ascii="Arial" w:hAnsi="Arial"/>
      <w:b/>
      <w:i/>
      <w:kern w:val="28"/>
      <w:sz w:val="22"/>
      <w:szCs w:val="24"/>
    </w:rPr>
  </w:style>
  <w:style w:type="paragraph" w:styleId="Caption">
    <w:name w:val="caption"/>
    <w:basedOn w:val="Normal"/>
    <w:next w:val="BodyText"/>
    <w:qFormat/>
    <w:rsid w:val="008F75ED"/>
    <w:pPr>
      <w:spacing w:before="60" w:after="240"/>
      <w:jc w:val="center"/>
    </w:pPr>
    <w:rPr>
      <w:b/>
      <w:i/>
      <w:sz w:val="18"/>
    </w:rPr>
  </w:style>
  <w:style w:type="paragraph" w:styleId="Footer">
    <w:name w:val="footer"/>
    <w:basedOn w:val="Normal"/>
    <w:rsid w:val="008F75ED"/>
    <w:pPr>
      <w:tabs>
        <w:tab w:val="center" w:pos="4320"/>
        <w:tab w:val="right" w:pos="8640"/>
      </w:tabs>
    </w:pPr>
    <w:rPr>
      <w:sz w:val="20"/>
    </w:rPr>
  </w:style>
  <w:style w:type="paragraph" w:customStyle="1" w:styleId="Heading4Ital">
    <w:name w:val="Heading 4 Ital"/>
    <w:basedOn w:val="Heading4"/>
    <w:next w:val="BodyText"/>
    <w:link w:val="Heading4ItalChar"/>
    <w:rsid w:val="008F75ED"/>
    <w:pPr>
      <w:outlineLvl w:val="9"/>
    </w:pPr>
    <w:rPr>
      <w:rFonts w:ascii="Tahoma" w:hAnsi="Tahoma"/>
      <w:i w:val="0"/>
      <w:u w:val="single"/>
    </w:rPr>
  </w:style>
  <w:style w:type="character" w:customStyle="1" w:styleId="Heading4ItalChar">
    <w:name w:val="Heading 4 Ital Char"/>
    <w:link w:val="Heading4Ital"/>
    <w:rsid w:val="008F75ED"/>
    <w:rPr>
      <w:rFonts w:ascii="Tahoma" w:hAnsi="Tahoma"/>
      <w:b/>
      <w:i w:val="0"/>
      <w:kern w:val="28"/>
      <w:sz w:val="22"/>
      <w:szCs w:val="24"/>
      <w:u w:val="single"/>
    </w:rPr>
  </w:style>
  <w:style w:type="paragraph" w:customStyle="1" w:styleId="TableText">
    <w:name w:val="Table Text"/>
    <w:rsid w:val="008F75ED"/>
    <w:rPr>
      <w:rFonts w:ascii="Arial" w:hAnsi="Arial"/>
      <w:snapToGrid w:val="0"/>
    </w:rPr>
  </w:style>
  <w:style w:type="paragraph" w:styleId="TOC1">
    <w:name w:val="toc 1"/>
    <w:basedOn w:val="Normal"/>
    <w:next w:val="Normal"/>
    <w:rsid w:val="008F75ED"/>
    <w:pPr>
      <w:tabs>
        <w:tab w:val="left" w:pos="720"/>
        <w:tab w:val="right" w:leader="dot" w:pos="9360"/>
      </w:tabs>
      <w:spacing w:before="120" w:after="120"/>
    </w:pPr>
  </w:style>
  <w:style w:type="paragraph" w:styleId="TOC2">
    <w:name w:val="toc 2"/>
    <w:basedOn w:val="Normal"/>
    <w:next w:val="Normal"/>
    <w:semiHidden/>
    <w:rsid w:val="008F75ED"/>
    <w:pPr>
      <w:tabs>
        <w:tab w:val="left" w:pos="1008"/>
        <w:tab w:val="right" w:leader="dot" w:pos="9360"/>
      </w:tabs>
      <w:ind w:left="240"/>
    </w:pPr>
  </w:style>
  <w:style w:type="paragraph" w:styleId="TOC3">
    <w:name w:val="toc 3"/>
    <w:basedOn w:val="Normal"/>
    <w:next w:val="Normal"/>
    <w:semiHidden/>
    <w:rsid w:val="008F75ED"/>
    <w:pPr>
      <w:tabs>
        <w:tab w:val="right" w:leader="dot" w:pos="9360"/>
      </w:tabs>
      <w:ind w:left="475"/>
    </w:pPr>
    <w:rPr>
      <w:i/>
    </w:rPr>
  </w:style>
  <w:style w:type="paragraph" w:styleId="TOC4">
    <w:name w:val="toc 4"/>
    <w:basedOn w:val="Normal"/>
    <w:next w:val="Normal"/>
    <w:autoRedefine/>
    <w:semiHidden/>
    <w:rsid w:val="008F75ED"/>
    <w:pPr>
      <w:ind w:left="720"/>
    </w:pPr>
    <w:rPr>
      <w:sz w:val="18"/>
    </w:rPr>
  </w:style>
  <w:style w:type="paragraph" w:styleId="TOC5">
    <w:name w:val="toc 5"/>
    <w:basedOn w:val="Normal"/>
    <w:next w:val="Normal"/>
    <w:autoRedefine/>
    <w:semiHidden/>
    <w:rsid w:val="008F75ED"/>
    <w:pPr>
      <w:ind w:left="960"/>
    </w:pPr>
    <w:rPr>
      <w:sz w:val="18"/>
    </w:rPr>
  </w:style>
  <w:style w:type="paragraph" w:styleId="TOC6">
    <w:name w:val="toc 6"/>
    <w:basedOn w:val="Normal"/>
    <w:next w:val="Normal"/>
    <w:autoRedefine/>
    <w:semiHidden/>
    <w:rsid w:val="008F75ED"/>
    <w:pPr>
      <w:ind w:left="1200"/>
    </w:pPr>
    <w:rPr>
      <w:sz w:val="18"/>
    </w:rPr>
  </w:style>
  <w:style w:type="paragraph" w:styleId="TOC7">
    <w:name w:val="toc 7"/>
    <w:basedOn w:val="Normal"/>
    <w:next w:val="Normal"/>
    <w:autoRedefine/>
    <w:semiHidden/>
    <w:rsid w:val="008F75ED"/>
    <w:pPr>
      <w:ind w:left="1440"/>
    </w:pPr>
    <w:rPr>
      <w:sz w:val="18"/>
    </w:rPr>
  </w:style>
  <w:style w:type="paragraph" w:styleId="TOC8">
    <w:name w:val="toc 8"/>
    <w:basedOn w:val="Normal"/>
    <w:next w:val="Normal"/>
    <w:autoRedefine/>
    <w:semiHidden/>
    <w:rsid w:val="008F75ED"/>
    <w:pPr>
      <w:ind w:left="1680"/>
    </w:pPr>
    <w:rPr>
      <w:sz w:val="18"/>
    </w:rPr>
  </w:style>
  <w:style w:type="paragraph" w:styleId="TOC9">
    <w:name w:val="toc 9"/>
    <w:basedOn w:val="Normal"/>
    <w:next w:val="Normal"/>
    <w:autoRedefine/>
    <w:semiHidden/>
    <w:rsid w:val="008F75ED"/>
    <w:pPr>
      <w:ind w:left="1920"/>
    </w:pPr>
    <w:rPr>
      <w:sz w:val="18"/>
    </w:rPr>
  </w:style>
  <w:style w:type="paragraph" w:styleId="Header">
    <w:name w:val="header"/>
    <w:basedOn w:val="Normal"/>
    <w:rsid w:val="008F75ED"/>
    <w:rPr>
      <w:sz w:val="20"/>
    </w:rPr>
  </w:style>
  <w:style w:type="character" w:styleId="PageNumber">
    <w:name w:val="page number"/>
    <w:rsid w:val="008F75ED"/>
  </w:style>
  <w:style w:type="paragraph" w:customStyle="1" w:styleId="TableTextBullet">
    <w:name w:val="Table Text Bullet"/>
    <w:rsid w:val="008F75ED"/>
    <w:pPr>
      <w:framePr w:hSpace="180" w:wrap="around" w:vAnchor="text" w:hAnchor="margin" w:xAlign="center" w:y="181"/>
      <w:tabs>
        <w:tab w:val="num" w:pos="720"/>
      </w:tabs>
      <w:ind w:left="720" w:hanging="720"/>
    </w:pPr>
    <w:rPr>
      <w:rFonts w:ascii="Arial" w:hAnsi="Arial"/>
      <w:snapToGrid w:val="0"/>
    </w:rPr>
  </w:style>
  <w:style w:type="table" w:styleId="TableGrid">
    <w:name w:val="Table Grid"/>
    <w:basedOn w:val="TableNormal"/>
    <w:rsid w:val="008F75ED"/>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BodyText"/>
    <w:semiHidden/>
    <w:rsid w:val="008F75ED"/>
    <w:pPr>
      <w:spacing w:after="120"/>
    </w:pPr>
    <w:rPr>
      <w:sz w:val="18"/>
    </w:rPr>
  </w:style>
  <w:style w:type="character" w:styleId="FootnoteReference">
    <w:name w:val="footnote reference"/>
    <w:semiHidden/>
    <w:rsid w:val="008F75ED"/>
    <w:rPr>
      <w:vertAlign w:val="superscript"/>
    </w:rPr>
  </w:style>
  <w:style w:type="paragraph" w:customStyle="1" w:styleId="Heading3Ital">
    <w:name w:val="Heading 3 Ital"/>
    <w:basedOn w:val="Heading4Ital"/>
    <w:next w:val="BodyText"/>
    <w:link w:val="Heading3ItalCharChar"/>
    <w:rsid w:val="008F75ED"/>
    <w:pPr>
      <w:numPr>
        <w:numId w:val="0"/>
      </w:numPr>
      <w:spacing w:before="0" w:after="120"/>
      <w:jc w:val="left"/>
    </w:pPr>
    <w:rPr>
      <w:i/>
    </w:rPr>
  </w:style>
  <w:style w:type="character" w:customStyle="1" w:styleId="Heading3ItalCharChar">
    <w:name w:val="Heading 3 Ital Char Char"/>
    <w:link w:val="Heading3Ital"/>
    <w:rsid w:val="008F75ED"/>
    <w:rPr>
      <w:rFonts w:ascii="Tahoma" w:hAnsi="Tahoma"/>
      <w:b/>
      <w:i/>
      <w:kern w:val="28"/>
      <w:sz w:val="22"/>
      <w:szCs w:val="24"/>
      <w:u w:val="single"/>
    </w:rPr>
  </w:style>
  <w:style w:type="paragraph" w:customStyle="1" w:styleId="TextBullet">
    <w:name w:val="Text Bullet"/>
    <w:basedOn w:val="Normal"/>
    <w:rsid w:val="008F75ED"/>
    <w:pPr>
      <w:numPr>
        <w:numId w:val="2"/>
      </w:numPr>
      <w:spacing w:after="120"/>
    </w:pPr>
  </w:style>
  <w:style w:type="paragraph" w:styleId="TableofFigures">
    <w:name w:val="table of figures"/>
    <w:basedOn w:val="Normal"/>
    <w:next w:val="Normal"/>
    <w:semiHidden/>
    <w:rsid w:val="008F75ED"/>
    <w:pPr>
      <w:ind w:left="480" w:hanging="480"/>
    </w:pPr>
    <w:rPr>
      <w:rFonts w:ascii="Tahoma" w:hAnsi="Tahoma"/>
    </w:rPr>
  </w:style>
  <w:style w:type="paragraph" w:customStyle="1" w:styleId="ResumeBodyText">
    <w:name w:val="Resume Body Text"/>
    <w:basedOn w:val="BodyText"/>
    <w:rsid w:val="008F75ED"/>
    <w:pPr>
      <w:spacing w:after="0"/>
    </w:pPr>
  </w:style>
  <w:style w:type="paragraph" w:customStyle="1" w:styleId="ResumeHeading">
    <w:name w:val="Resume Heading"/>
    <w:basedOn w:val="Normal"/>
    <w:rsid w:val="003C03E0"/>
    <w:rPr>
      <w:rFonts w:ascii="Tahoma" w:hAnsi="Tahoma"/>
      <w:b/>
    </w:rPr>
  </w:style>
  <w:style w:type="paragraph" w:customStyle="1" w:styleId="HeadingTOTTOF">
    <w:name w:val="Heading TOT/TOF"/>
    <w:basedOn w:val="Normal"/>
    <w:next w:val="BodyText"/>
    <w:rsid w:val="008F75ED"/>
    <w:pPr>
      <w:keepNext/>
      <w:keepLines/>
      <w:spacing w:after="120"/>
    </w:pPr>
    <w:rPr>
      <w:b/>
      <w:kern w:val="28"/>
      <w:sz w:val="24"/>
      <w:szCs w:val="36"/>
    </w:rPr>
  </w:style>
  <w:style w:type="paragraph" w:customStyle="1" w:styleId="TextNumbered">
    <w:name w:val="Text Numbered"/>
    <w:basedOn w:val="BodyText"/>
    <w:rsid w:val="008F75ED"/>
    <w:pPr>
      <w:numPr>
        <w:numId w:val="5"/>
      </w:numPr>
      <w:spacing w:after="120"/>
    </w:pPr>
  </w:style>
  <w:style w:type="paragraph" w:customStyle="1" w:styleId="AppendixH1">
    <w:name w:val="Appendix H1"/>
    <w:basedOn w:val="HeadingTOTTOF"/>
    <w:next w:val="BodyText"/>
    <w:rsid w:val="008F75ED"/>
  </w:style>
  <w:style w:type="character" w:styleId="Hyperlink">
    <w:name w:val="Hyperlink"/>
    <w:rsid w:val="008F75ED"/>
    <w:rPr>
      <w:rFonts w:ascii="Tahoma" w:hAnsi="Tahoma"/>
      <w:color w:val="0000FF"/>
      <w:sz w:val="22"/>
      <w:u w:val="single"/>
    </w:rPr>
  </w:style>
  <w:style w:type="paragraph" w:styleId="BalloonText">
    <w:name w:val="Balloon Text"/>
    <w:basedOn w:val="Normal"/>
    <w:semiHidden/>
    <w:rsid w:val="008F75ED"/>
    <w:rPr>
      <w:rFonts w:ascii="Tahoma" w:hAnsi="Tahoma" w:cs="Tahoma"/>
      <w:sz w:val="16"/>
      <w:szCs w:val="16"/>
    </w:rPr>
  </w:style>
  <w:style w:type="paragraph" w:customStyle="1" w:styleId="ResumeName">
    <w:name w:val="Resume Name"/>
    <w:basedOn w:val="Heading1"/>
    <w:rsid w:val="0073420C"/>
    <w:pPr>
      <w:keepLines w:val="0"/>
      <w:numPr>
        <w:numId w:val="0"/>
      </w:numPr>
      <w:spacing w:before="240" w:line="240" w:lineRule="auto"/>
      <w:jc w:val="center"/>
    </w:pPr>
    <w:rPr>
      <w:rFonts w:cs="Arial"/>
      <w:bCs/>
      <w:spacing w:val="0"/>
      <w:kern w:val="32"/>
      <w:position w:val="0"/>
      <w:sz w:val="28"/>
      <w:szCs w:val="32"/>
    </w:rPr>
  </w:style>
  <w:style w:type="paragraph" w:customStyle="1" w:styleId="FootnoteBase">
    <w:name w:val="Footnote Base"/>
    <w:basedOn w:val="Normal"/>
    <w:rsid w:val="008F75ED"/>
    <w:pPr>
      <w:keepLines/>
      <w:spacing w:line="220" w:lineRule="atLeast"/>
      <w:jc w:val="both"/>
    </w:pPr>
    <w:rPr>
      <w:sz w:val="18"/>
    </w:rPr>
  </w:style>
  <w:style w:type="character" w:styleId="FollowedHyperlink">
    <w:name w:val="FollowedHyperlink"/>
    <w:rsid w:val="008F75ED"/>
    <w:rPr>
      <w:rFonts w:ascii="Tahoma" w:hAnsi="Tahoma"/>
      <w:color w:val="800080"/>
      <w:u w:val="single"/>
    </w:rPr>
  </w:style>
  <w:style w:type="paragraph" w:customStyle="1" w:styleId="TableGraphic">
    <w:name w:val="Table Graphic"/>
    <w:basedOn w:val="Normal"/>
    <w:next w:val="Caption"/>
    <w:rsid w:val="008F75ED"/>
    <w:pPr>
      <w:framePr w:hSpace="180" w:wrap="around" w:vAnchor="text" w:hAnchor="text" w:y="1"/>
      <w:suppressOverlap/>
      <w:jc w:val="center"/>
    </w:pPr>
    <w:rPr>
      <w:snapToGrid w:val="0"/>
      <w:sz w:val="20"/>
    </w:rPr>
  </w:style>
  <w:style w:type="paragraph" w:customStyle="1" w:styleId="UserInputField">
    <w:name w:val="User Input Field"/>
    <w:basedOn w:val="Normal"/>
    <w:rsid w:val="004F7864"/>
    <w:pPr>
      <w:spacing w:before="40" w:after="40"/>
    </w:pPr>
  </w:style>
  <w:style w:type="paragraph" w:customStyle="1" w:styleId="AppendixH2">
    <w:name w:val="Appendix H2"/>
    <w:basedOn w:val="AppendixH1"/>
    <w:rsid w:val="008F75ED"/>
    <w:rPr>
      <w:i/>
      <w:sz w:val="22"/>
    </w:rPr>
  </w:style>
  <w:style w:type="paragraph" w:styleId="NormalWeb">
    <w:name w:val="Normal (Web)"/>
    <w:basedOn w:val="Normal"/>
    <w:rsid w:val="008F75ED"/>
    <w:pPr>
      <w:spacing w:before="100" w:beforeAutospacing="1" w:after="100" w:afterAutospacing="1"/>
    </w:pPr>
  </w:style>
  <w:style w:type="character" w:styleId="CommentReference">
    <w:name w:val="annotation reference"/>
    <w:semiHidden/>
    <w:rsid w:val="008F75ED"/>
    <w:rPr>
      <w:sz w:val="16"/>
      <w:szCs w:val="16"/>
    </w:rPr>
  </w:style>
  <w:style w:type="paragraph" w:styleId="CommentText">
    <w:name w:val="annotation text"/>
    <w:basedOn w:val="Normal"/>
    <w:semiHidden/>
    <w:rsid w:val="008F75ED"/>
    <w:rPr>
      <w:sz w:val="20"/>
    </w:rPr>
  </w:style>
  <w:style w:type="paragraph" w:styleId="CommentSubject">
    <w:name w:val="annotation subject"/>
    <w:basedOn w:val="CommentText"/>
    <w:next w:val="CommentText"/>
    <w:semiHidden/>
    <w:rsid w:val="008F75ED"/>
    <w:rPr>
      <w:b/>
      <w:bCs/>
    </w:rPr>
  </w:style>
  <w:style w:type="paragraph" w:customStyle="1" w:styleId="TableInfo">
    <w:name w:val="Table Info"/>
    <w:basedOn w:val="TableText"/>
    <w:rsid w:val="008F75ED"/>
  </w:style>
  <w:style w:type="paragraph" w:customStyle="1" w:styleId="Default">
    <w:name w:val="Default"/>
    <w:rsid w:val="008F75ED"/>
    <w:pPr>
      <w:autoSpaceDE w:val="0"/>
      <w:autoSpaceDN w:val="0"/>
      <w:adjustRightInd w:val="0"/>
    </w:pPr>
    <w:rPr>
      <w:rFonts w:ascii="Arial" w:hAnsi="Arial"/>
      <w:color w:val="000000"/>
      <w:sz w:val="22"/>
      <w:szCs w:val="24"/>
    </w:rPr>
  </w:style>
  <w:style w:type="paragraph" w:styleId="Subtitle">
    <w:name w:val="Subtitle"/>
    <w:basedOn w:val="Normal"/>
    <w:qFormat/>
    <w:rsid w:val="001055E0"/>
    <w:pPr>
      <w:jc w:val="center"/>
    </w:pPr>
    <w:rPr>
      <w:rFonts w:ascii="Times New Roman" w:hAnsi="Times New Roman"/>
      <w:b/>
      <w:sz w:val="24"/>
      <w:szCs w:val="20"/>
      <w:u w:val="single"/>
    </w:rPr>
  </w:style>
  <w:style w:type="paragraph" w:customStyle="1" w:styleId="CaptionStyle">
    <w:name w:val="Caption Style"/>
    <w:basedOn w:val="Normal"/>
    <w:next w:val="BodyText"/>
    <w:rsid w:val="008F75ED"/>
    <w:pPr>
      <w:keepNext/>
      <w:spacing w:before="120" w:after="120"/>
      <w:jc w:val="center"/>
    </w:pPr>
    <w:rPr>
      <w:i/>
      <w:iCs/>
      <w:sz w:val="18"/>
      <w:szCs w:val="20"/>
    </w:rPr>
  </w:style>
  <w:style w:type="paragraph" w:customStyle="1" w:styleId="argeementparagraph">
    <w:name w:val="argeement paragraph"/>
    <w:basedOn w:val="BodyText"/>
    <w:rsid w:val="001055E0"/>
    <w:pPr>
      <w:numPr>
        <w:numId w:val="8"/>
      </w:numPr>
      <w:spacing w:after="0"/>
    </w:pPr>
    <w:rPr>
      <w:rFonts w:ascii="Times New Roman" w:hAnsi="Times New Roman"/>
      <w:b/>
      <w:sz w:val="24"/>
      <w:szCs w:val="20"/>
      <w:u w:val="single"/>
    </w:rPr>
  </w:style>
  <w:style w:type="character" w:customStyle="1" w:styleId="CharChar3">
    <w:name w:val="Char Char3"/>
    <w:rsid w:val="000155CA"/>
    <w:rPr>
      <w:rFonts w:ascii="Arial" w:hAnsi="Arial"/>
      <w:b/>
      <w:i/>
      <w:kern w:val="28"/>
      <w:sz w:val="22"/>
      <w:szCs w:val="24"/>
      <w:lang w:val="en-US" w:eastAsia="en-US" w:bidi="ar-SA"/>
    </w:rPr>
  </w:style>
  <w:style w:type="character" w:customStyle="1" w:styleId="CharChar2">
    <w:name w:val="Char Char2"/>
    <w:rsid w:val="000155CA"/>
    <w:rPr>
      <w:rFonts w:ascii="Arial" w:hAnsi="Arial"/>
      <w:b/>
      <w:i/>
      <w:kern w:val="28"/>
      <w:sz w:val="22"/>
      <w:szCs w:val="24"/>
    </w:rPr>
  </w:style>
  <w:style w:type="paragraph" w:customStyle="1" w:styleId="CoverpageTitle">
    <w:name w:val="Coverpage Title"/>
    <w:basedOn w:val="Normal"/>
    <w:rsid w:val="008F75ED"/>
    <w:pPr>
      <w:spacing w:before="120"/>
      <w:jc w:val="center"/>
    </w:pPr>
    <w:rPr>
      <w:rFonts w:cs="Arial"/>
      <w:b/>
      <w:sz w:val="56"/>
      <w:szCs w:val="56"/>
    </w:rPr>
  </w:style>
  <w:style w:type="paragraph" w:customStyle="1" w:styleId="CoverpageSub-Titles">
    <w:name w:val="Coverpage Sub-Titles"/>
    <w:basedOn w:val="Normal"/>
    <w:rsid w:val="008F75ED"/>
    <w:pPr>
      <w:jc w:val="center"/>
    </w:pPr>
    <w:rPr>
      <w:rFonts w:cs="Arial"/>
      <w:b/>
    </w:rPr>
  </w:style>
  <w:style w:type="paragraph" w:customStyle="1" w:styleId="SectionHeading1">
    <w:name w:val="Section Heading 1"/>
    <w:basedOn w:val="Heading1"/>
    <w:next w:val="BodyText"/>
    <w:rsid w:val="008F75ED"/>
    <w:pPr>
      <w:numPr>
        <w:numId w:val="0"/>
      </w:numPr>
    </w:pPr>
  </w:style>
  <w:style w:type="paragraph" w:customStyle="1" w:styleId="TableColumnHeadings">
    <w:name w:val="Table Column Headings"/>
    <w:basedOn w:val="TableInfo"/>
    <w:rsid w:val="008F75ED"/>
    <w:pPr>
      <w:jc w:val="center"/>
    </w:pPr>
    <w:rPr>
      <w:b/>
      <w:bCs/>
      <w:color w:val="FFFFFF"/>
    </w:rPr>
  </w:style>
  <w:style w:type="character" w:customStyle="1" w:styleId="CharChar6">
    <w:name w:val="Char Char6"/>
    <w:rsid w:val="00F16AC6"/>
    <w:rPr>
      <w:rFonts w:ascii="Arial" w:hAnsi="Arial"/>
      <w:b/>
      <w:i/>
      <w:kern w:val="28"/>
      <w:sz w:val="22"/>
      <w:szCs w:val="24"/>
      <w:lang w:val="en-US" w:eastAsia="en-US" w:bidi="ar-SA"/>
    </w:rPr>
  </w:style>
  <w:style w:type="character" w:customStyle="1" w:styleId="CharChar5">
    <w:name w:val="Char Char5"/>
    <w:rsid w:val="00F16AC6"/>
    <w:rPr>
      <w:rFonts w:ascii="Arial" w:hAnsi="Arial"/>
      <w:b/>
      <w:i/>
      <w:kern w:val="28"/>
      <w:sz w:val="22"/>
      <w:szCs w:val="24"/>
    </w:rPr>
  </w:style>
  <w:style w:type="paragraph" w:customStyle="1" w:styleId="SectionHeading2">
    <w:name w:val="Section Heading 2"/>
    <w:basedOn w:val="SectionHeading1"/>
    <w:rsid w:val="008F75ED"/>
    <w:rPr>
      <w:b w:val="0"/>
      <w:u w:val="single"/>
    </w:rPr>
  </w:style>
  <w:style w:type="paragraph" w:customStyle="1" w:styleId="QuestionFormat">
    <w:name w:val="Question Format"/>
    <w:basedOn w:val="BodyText"/>
    <w:next w:val="ResponseFormat"/>
    <w:rsid w:val="008F75ED"/>
    <w:pPr>
      <w:keepNext/>
    </w:pPr>
    <w:rPr>
      <w:b/>
      <w:i/>
    </w:rPr>
  </w:style>
  <w:style w:type="paragraph" w:customStyle="1" w:styleId="ResponseFormat">
    <w:name w:val="Response Format"/>
    <w:basedOn w:val="BodyText"/>
    <w:link w:val="ResponseFormatChar"/>
    <w:rsid w:val="008F75ED"/>
    <w:pPr>
      <w:ind w:left="360"/>
    </w:pPr>
  </w:style>
  <w:style w:type="character" w:customStyle="1" w:styleId="ResponseFormatChar">
    <w:name w:val="Response Format Char"/>
    <w:link w:val="ResponseFormat"/>
    <w:rsid w:val="00F16AC6"/>
    <w:rPr>
      <w:rFonts w:ascii="Arial" w:hAnsi="Arial"/>
      <w:sz w:val="22"/>
      <w:szCs w:val="24"/>
    </w:rPr>
  </w:style>
  <w:style w:type="character" w:customStyle="1" w:styleId="BodyTextChar">
    <w:name w:val="Body Text Char"/>
    <w:link w:val="BodyText"/>
    <w:rsid w:val="00F16AC6"/>
    <w:rPr>
      <w:rFonts w:ascii="Arial" w:hAnsi="Arial"/>
      <w:sz w:val="22"/>
      <w:szCs w:val="24"/>
    </w:rPr>
  </w:style>
  <w:style w:type="character" w:customStyle="1" w:styleId="CharChar8">
    <w:name w:val="Char Char8"/>
    <w:rsid w:val="009D3F7F"/>
    <w:rPr>
      <w:rFonts w:ascii="Arial" w:hAnsi="Arial"/>
      <w:b/>
      <w:i/>
      <w:kern w:val="28"/>
      <w:sz w:val="22"/>
      <w:szCs w:val="24"/>
      <w:lang w:val="en-US" w:eastAsia="en-US" w:bidi="ar-SA"/>
    </w:rPr>
  </w:style>
  <w:style w:type="character" w:customStyle="1" w:styleId="CharChar7">
    <w:name w:val="Char Char7"/>
    <w:rsid w:val="009D3F7F"/>
    <w:rPr>
      <w:rFonts w:ascii="Arial" w:hAnsi="Arial"/>
      <w:b/>
      <w:i/>
      <w:kern w:val="28"/>
      <w:sz w:val="22"/>
      <w:szCs w:val="24"/>
    </w:rPr>
  </w:style>
  <w:style w:type="character" w:customStyle="1" w:styleId="CharChar14">
    <w:name w:val="Char Char14"/>
    <w:rsid w:val="00B51763"/>
    <w:rPr>
      <w:rFonts w:ascii="Arial" w:hAnsi="Arial"/>
      <w:b/>
      <w:i/>
      <w:kern w:val="28"/>
      <w:sz w:val="22"/>
      <w:szCs w:val="24"/>
      <w:lang w:val="en-US" w:eastAsia="en-US" w:bidi="ar-SA"/>
    </w:rPr>
  </w:style>
  <w:style w:type="character" w:customStyle="1" w:styleId="FootnoteCharacters">
    <w:name w:val="Footnote Characters"/>
    <w:rsid w:val="00A8647A"/>
    <w:rPr>
      <w:vertAlign w:val="superscript"/>
    </w:rPr>
  </w:style>
  <w:style w:type="character" w:customStyle="1" w:styleId="WW8Num12z2">
    <w:name w:val="WW8Num12z2"/>
    <w:rsid w:val="00C32150"/>
    <w:rPr>
      <w:rFonts w:ascii="Wingdings" w:hAnsi="Wingdings"/>
    </w:rPr>
  </w:style>
  <w:style w:type="character" w:customStyle="1" w:styleId="CharChar10">
    <w:name w:val="Char Char10"/>
    <w:rsid w:val="001E4221"/>
    <w:rPr>
      <w:rFonts w:ascii="Arial" w:hAnsi="Arial"/>
      <w:b/>
      <w:i/>
      <w:kern w:val="28"/>
      <w:sz w:val="22"/>
      <w:szCs w:val="24"/>
      <w:lang w:val="en-US" w:eastAsia="en-US" w:bidi="ar-SA"/>
    </w:rPr>
  </w:style>
  <w:style w:type="character" w:customStyle="1" w:styleId="CharChar9">
    <w:name w:val="Char Char9"/>
    <w:rsid w:val="001E4221"/>
    <w:rPr>
      <w:rFonts w:ascii="Arial" w:hAnsi="Arial"/>
      <w:b/>
      <w:i/>
      <w:kern w:val="28"/>
      <w:sz w:val="22"/>
      <w:szCs w:val="24"/>
    </w:rPr>
  </w:style>
  <w:style w:type="character" w:customStyle="1" w:styleId="CharChar12">
    <w:name w:val="Char Char12"/>
    <w:rsid w:val="00F5694A"/>
    <w:rPr>
      <w:rFonts w:ascii="Arial" w:hAnsi="Arial"/>
      <w:b/>
      <w:i/>
      <w:kern w:val="28"/>
      <w:sz w:val="22"/>
      <w:szCs w:val="24"/>
      <w:lang w:val="en-US" w:eastAsia="en-US" w:bidi="ar-SA"/>
    </w:rPr>
  </w:style>
  <w:style w:type="character" w:customStyle="1" w:styleId="CharChar11">
    <w:name w:val="Char Char11"/>
    <w:rsid w:val="00F5694A"/>
    <w:rPr>
      <w:rFonts w:ascii="Arial" w:hAnsi="Arial"/>
      <w:b/>
      <w:i/>
      <w:kern w:val="28"/>
      <w:sz w:val="22"/>
      <w:szCs w:val="24"/>
    </w:rPr>
  </w:style>
  <w:style w:type="character" w:customStyle="1" w:styleId="CharChar13">
    <w:name w:val="Char Char13"/>
    <w:rsid w:val="00B51763"/>
    <w:rPr>
      <w:rFonts w:ascii="Arial" w:hAnsi="Arial"/>
      <w:b/>
      <w:i/>
      <w:kern w:val="28"/>
      <w:sz w:val="22"/>
      <w:szCs w:val="24"/>
    </w:rPr>
  </w:style>
  <w:style w:type="character" w:customStyle="1" w:styleId="CharChar16">
    <w:name w:val="Char Char16"/>
    <w:rsid w:val="00110F30"/>
    <w:rPr>
      <w:rFonts w:ascii="Arial" w:hAnsi="Arial"/>
      <w:b/>
      <w:i/>
      <w:kern w:val="28"/>
      <w:sz w:val="22"/>
      <w:szCs w:val="24"/>
      <w:lang w:val="en-US" w:eastAsia="en-US" w:bidi="ar-SA"/>
    </w:rPr>
  </w:style>
  <w:style w:type="character" w:customStyle="1" w:styleId="CharChar15">
    <w:name w:val="Char Char15"/>
    <w:rsid w:val="00110F30"/>
    <w:rPr>
      <w:rFonts w:ascii="Arial" w:hAnsi="Arial"/>
      <w:b/>
      <w:i/>
      <w:kern w:val="28"/>
      <w:sz w:val="22"/>
      <w:szCs w:val="24"/>
    </w:rPr>
  </w:style>
  <w:style w:type="paragraph" w:customStyle="1" w:styleId="BodyText1">
    <w:name w:val="Body Text1"/>
    <w:basedOn w:val="BodyText"/>
    <w:rsid w:val="00CD0D44"/>
    <w:pPr>
      <w:suppressAutoHyphens/>
    </w:pPr>
  </w:style>
  <w:style w:type="character" w:customStyle="1" w:styleId="CharChar18">
    <w:name w:val="Char Char18"/>
    <w:rsid w:val="00F4246B"/>
    <w:rPr>
      <w:rFonts w:ascii="Arial" w:hAnsi="Arial"/>
      <w:b/>
      <w:i/>
      <w:kern w:val="28"/>
      <w:sz w:val="22"/>
      <w:szCs w:val="24"/>
      <w:lang w:val="en-US" w:eastAsia="en-US" w:bidi="ar-SA"/>
    </w:rPr>
  </w:style>
  <w:style w:type="character" w:customStyle="1" w:styleId="CharChar17">
    <w:name w:val="Char Char17"/>
    <w:rsid w:val="00F4246B"/>
    <w:rPr>
      <w:rFonts w:ascii="Arial" w:hAnsi="Arial"/>
      <w:b/>
      <w:i/>
      <w:kern w:val="28"/>
      <w:sz w:val="22"/>
      <w:szCs w:val="24"/>
    </w:rPr>
  </w:style>
  <w:style w:type="character" w:customStyle="1" w:styleId="Heading3Char">
    <w:name w:val="Heading 3 Char"/>
    <w:link w:val="Heading3"/>
    <w:rsid w:val="008F75ED"/>
    <w:rPr>
      <w:rFonts w:ascii="Arial" w:hAnsi="Arial"/>
      <w:b/>
      <w:i/>
      <w:kern w:val="28"/>
      <w:sz w:val="22"/>
      <w:szCs w:val="24"/>
    </w:rPr>
  </w:style>
  <w:style w:type="character" w:customStyle="1" w:styleId="Heading4Char">
    <w:name w:val="Heading 4 Char"/>
    <w:link w:val="Heading4"/>
    <w:rsid w:val="008F75ED"/>
    <w:rPr>
      <w:rFonts w:ascii="Arial" w:hAnsi="Arial"/>
      <w:b/>
      <w:i/>
      <w:kern w:val="28"/>
      <w:sz w:val="22"/>
      <w:szCs w:val="24"/>
    </w:rPr>
  </w:style>
  <w:style w:type="paragraph" w:customStyle="1" w:styleId="QADate">
    <w:name w:val="QA_Date"/>
    <w:basedOn w:val="UserInputField"/>
    <w:qFormat/>
    <w:rsid w:val="00252DE2"/>
    <w:rPr>
      <w:rFonts w:cs="Arial"/>
      <w:szCs w:val="22"/>
    </w:rPr>
  </w:style>
  <w:style w:type="paragraph" w:customStyle="1" w:styleId="QAApplicant">
    <w:name w:val="QA_Applicant"/>
    <w:basedOn w:val="UserInputField"/>
    <w:qFormat/>
    <w:rsid w:val="00252DE2"/>
    <w:rPr>
      <w:rFonts w:cs="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header" Target="header10.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7.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hyperlink" Target="https://www.rggi.org/auctions/auction-materials" TargetMode="External"/><Relationship Id="rId23" Type="http://schemas.openxmlformats.org/officeDocument/2006/relationships/footer" Target="footer5.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footer" Target="footer7.xml"/></Relationships>
</file>

<file path=word/_rels/footer5.xml.rels><?xml version="1.0" encoding="UTF-8" standalone="yes"?>
<Relationships xmlns="http://schemas.openxmlformats.org/package/2006/relationships"><Relationship Id="rId1" Type="http://schemas.openxmlformats.org/officeDocument/2006/relationships/image" Target="media/image4.jpeg"/></Relationships>
</file>

<file path=word/_rels/footer7.xml.rels><?xml version="1.0" encoding="UTF-8" standalone="yes"?>
<Relationships xmlns="http://schemas.openxmlformats.org/package/2006/relationships"><Relationship Id="rId1" Type="http://schemas.openxmlformats.org/officeDocument/2006/relationships/image" Target="media/image4.jpeg"/></Relationships>
</file>

<file path=word/_rels/header10.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harvey\Application%20Data\Microsoft\Templates\Harvey\RGGI%20Auction%20Qualification%20Document%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860E2D-E86B-4233-8EF7-DB3C53D8B3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RGGI Auction Qualification Document Template</Template>
  <TotalTime>1</TotalTime>
  <Pages>16</Pages>
  <Words>3189</Words>
  <Characters>18179</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RGGI Qualification Application</vt:lpstr>
    </vt:vector>
  </TitlesOfParts>
  <Company/>
  <LinksUpToDate>false</LinksUpToDate>
  <CharactersWithSpaces>21326</CharactersWithSpaces>
  <SharedDoc>false</SharedDoc>
  <HLinks>
    <vt:vector size="12" baseType="variant">
      <vt:variant>
        <vt:i4>7340124</vt:i4>
      </vt:variant>
      <vt:variant>
        <vt:i4>18</vt:i4>
      </vt:variant>
      <vt:variant>
        <vt:i4>0</vt:i4>
      </vt:variant>
      <vt:variant>
        <vt:i4>5</vt:i4>
      </vt:variant>
      <vt:variant>
        <vt:lpwstr>mailto:auctionmanager@enernoc.com</vt:lpwstr>
      </vt:variant>
      <vt:variant>
        <vt:lpwstr/>
      </vt:variant>
      <vt:variant>
        <vt:i4>2490420</vt:i4>
      </vt:variant>
      <vt:variant>
        <vt:i4>15</vt:i4>
      </vt:variant>
      <vt:variant>
        <vt:i4>0</vt:i4>
      </vt:variant>
      <vt:variant>
        <vt:i4>5</vt:i4>
      </vt:variant>
      <vt:variant>
        <vt:lpwstr>https://www.rggi.org/auctions/auction-materials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RGGI Qualification Application</dc:title>
  <dc:subject>Template for Proposals</dc:subject>
  <dc:creator>Jon Harvey</dc:creator>
  <cp:keywords/>
  <cp:lastModifiedBy>Michael Simari</cp:lastModifiedBy>
  <cp:revision>3</cp:revision>
  <cp:lastPrinted>2019-06-14T18:43:00Z</cp:lastPrinted>
  <dcterms:created xsi:type="dcterms:W3CDTF">2019-10-04T15:32:00Z</dcterms:created>
  <dcterms:modified xsi:type="dcterms:W3CDTF">2019-10-04T17:16:00Z</dcterms:modified>
</cp:coreProperties>
</file>